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44B" w:rsidRDefault="0005544B">
      <w:pPr>
        <w:autoSpaceDE w:val="0"/>
        <w:autoSpaceDN w:val="0"/>
        <w:spacing w:after="78" w:line="220" w:lineRule="exact"/>
      </w:pPr>
    </w:p>
    <w:p w:rsidR="0005544B" w:rsidRPr="002F1275" w:rsidRDefault="00F61426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05544B" w:rsidRPr="002F1275" w:rsidRDefault="00F61426">
      <w:pPr>
        <w:autoSpaceDE w:val="0"/>
        <w:autoSpaceDN w:val="0"/>
        <w:spacing w:before="670" w:after="0" w:line="230" w:lineRule="auto"/>
        <w:ind w:left="234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Министерство образования и науки Республики Дагестан</w:t>
      </w:r>
    </w:p>
    <w:p w:rsidR="0005544B" w:rsidRPr="002F1275" w:rsidRDefault="00F61426">
      <w:pPr>
        <w:autoSpaceDE w:val="0"/>
        <w:autoSpaceDN w:val="0"/>
        <w:spacing w:before="670" w:after="0" w:line="230" w:lineRule="auto"/>
        <w:ind w:right="2746"/>
        <w:jc w:val="right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Администрация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МР </w:t>
      </w:r>
      <w:r w:rsidR="002F1275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Кизилюртовский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район</w:t>
      </w:r>
      <w:proofErr w:type="spellEnd"/>
      <w:r w:rsidR="002F1275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05544B" w:rsidRDefault="00F61426">
      <w:pPr>
        <w:autoSpaceDE w:val="0"/>
        <w:autoSpaceDN w:val="0"/>
        <w:spacing w:before="670" w:after="1376" w:line="230" w:lineRule="auto"/>
        <w:ind w:right="3132"/>
        <w:jc w:val="right"/>
      </w:pPr>
      <w:r>
        <w:rPr>
          <w:rFonts w:ascii="Times New Roman" w:eastAsia="Times New Roman" w:hAnsi="Times New Roman"/>
          <w:color w:val="000000"/>
          <w:sz w:val="24"/>
        </w:rPr>
        <w:t>МКОУ "Новочиркейская СОШ №1"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82"/>
        <w:gridCol w:w="3540"/>
        <w:gridCol w:w="3380"/>
      </w:tblGrid>
      <w:tr w:rsidR="0005544B">
        <w:trPr>
          <w:trHeight w:hRule="exact" w:val="27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4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05544B">
        <w:trPr>
          <w:trHeight w:hRule="exact" w:val="2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40" w:type="dxa"/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Заместитель директора по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УВР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05544B">
        <w:trPr>
          <w:trHeight w:hRule="exact" w:val="4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______________Госенова Ш.Г.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______________Гаджиева У.И.</w:t>
            </w:r>
          </w:p>
        </w:tc>
      </w:tr>
      <w:tr w:rsidR="0005544B">
        <w:trPr>
          <w:trHeight w:hRule="exact" w:val="116"/>
        </w:trPr>
        <w:tc>
          <w:tcPr>
            <w:tcW w:w="3082" w:type="dxa"/>
            <w:vMerge w:val="restart"/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______________Бацикова З.М.</w:t>
            </w:r>
          </w:p>
        </w:tc>
        <w:tc>
          <w:tcPr>
            <w:tcW w:w="3427" w:type="dxa"/>
            <w:vMerge/>
          </w:tcPr>
          <w:p w:rsidR="0005544B" w:rsidRDefault="0005544B"/>
        </w:tc>
        <w:tc>
          <w:tcPr>
            <w:tcW w:w="3427" w:type="dxa"/>
            <w:vMerge/>
          </w:tcPr>
          <w:p w:rsidR="0005544B" w:rsidRDefault="0005544B"/>
        </w:tc>
      </w:tr>
      <w:tr w:rsidR="0005544B">
        <w:trPr>
          <w:trHeight w:hRule="exact" w:val="304"/>
        </w:trPr>
        <w:tc>
          <w:tcPr>
            <w:tcW w:w="3427" w:type="dxa"/>
            <w:vMerge/>
          </w:tcPr>
          <w:p w:rsidR="0005544B" w:rsidRDefault="0005544B"/>
        </w:tc>
        <w:tc>
          <w:tcPr>
            <w:tcW w:w="3540" w:type="dxa"/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380" w:type="dxa"/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№1</w:t>
            </w:r>
          </w:p>
        </w:tc>
      </w:tr>
      <w:tr w:rsidR="0005544B">
        <w:trPr>
          <w:trHeight w:hRule="exact" w:val="300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</w:t>
            </w:r>
          </w:p>
        </w:tc>
        <w:tc>
          <w:tcPr>
            <w:tcW w:w="3540" w:type="dxa"/>
            <w:vMerge w:val="restart"/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94" w:after="0" w:line="230" w:lineRule="auto"/>
              <w:ind w:left="4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"15" август  2022 г.</w:t>
            </w:r>
          </w:p>
        </w:tc>
        <w:tc>
          <w:tcPr>
            <w:tcW w:w="3380" w:type="dxa"/>
            <w:vMerge w:val="restart"/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"18" август2022 г.</w:t>
            </w:r>
          </w:p>
        </w:tc>
      </w:tr>
      <w:tr w:rsidR="0005544B">
        <w:trPr>
          <w:trHeight w:hRule="exact" w:val="384"/>
        </w:trPr>
        <w:tc>
          <w:tcPr>
            <w:tcW w:w="3082" w:type="dxa"/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"10" август2022 г.</w:t>
            </w:r>
          </w:p>
        </w:tc>
        <w:tc>
          <w:tcPr>
            <w:tcW w:w="3427" w:type="dxa"/>
            <w:vMerge/>
          </w:tcPr>
          <w:p w:rsidR="0005544B" w:rsidRDefault="0005544B"/>
        </w:tc>
        <w:tc>
          <w:tcPr>
            <w:tcW w:w="3427" w:type="dxa"/>
            <w:vMerge/>
          </w:tcPr>
          <w:p w:rsidR="0005544B" w:rsidRDefault="0005544B"/>
        </w:tc>
      </w:tr>
    </w:tbl>
    <w:p w:rsidR="0005544B" w:rsidRDefault="00F61426">
      <w:pPr>
        <w:autoSpaceDE w:val="0"/>
        <w:autoSpaceDN w:val="0"/>
        <w:spacing w:before="978" w:after="0" w:line="230" w:lineRule="auto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05544B" w:rsidRDefault="00F61426">
      <w:pPr>
        <w:autoSpaceDE w:val="0"/>
        <w:autoSpaceDN w:val="0"/>
        <w:spacing w:before="70" w:after="0" w:line="230" w:lineRule="auto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2470469)</w:t>
      </w:r>
    </w:p>
    <w:p w:rsidR="0005544B" w:rsidRDefault="00F61426">
      <w:pPr>
        <w:autoSpaceDE w:val="0"/>
        <w:autoSpaceDN w:val="0"/>
        <w:spacing w:before="166" w:after="0" w:line="230" w:lineRule="auto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05544B" w:rsidRDefault="00F61426">
      <w:pPr>
        <w:autoSpaceDE w:val="0"/>
        <w:autoSpaceDN w:val="0"/>
        <w:spacing w:before="70" w:after="0" w:line="230" w:lineRule="auto"/>
        <w:ind w:right="4240"/>
        <w:jc w:val="right"/>
      </w:pPr>
      <w:r>
        <w:rPr>
          <w:rFonts w:ascii="Times New Roman" w:eastAsia="Times New Roman" w:hAnsi="Times New Roman"/>
          <w:color w:val="000000"/>
          <w:sz w:val="24"/>
        </w:rPr>
        <w:t>«Математика»</w:t>
      </w:r>
    </w:p>
    <w:p w:rsidR="0005544B" w:rsidRDefault="00F61426">
      <w:pPr>
        <w:autoSpaceDE w:val="0"/>
        <w:autoSpaceDN w:val="0"/>
        <w:spacing w:before="670" w:after="0" w:line="230" w:lineRule="auto"/>
        <w:ind w:right="267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1 класса начального общего образования</w:t>
      </w:r>
    </w:p>
    <w:p w:rsidR="0005544B" w:rsidRDefault="00F61426">
      <w:pPr>
        <w:autoSpaceDE w:val="0"/>
        <w:autoSpaceDN w:val="0"/>
        <w:spacing w:before="70" w:after="0" w:line="230" w:lineRule="auto"/>
        <w:ind w:right="3610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2022-2023  учебный год</w:t>
      </w:r>
    </w:p>
    <w:p w:rsidR="0005544B" w:rsidRDefault="00F61426">
      <w:pPr>
        <w:autoSpaceDE w:val="0"/>
        <w:autoSpaceDN w:val="0"/>
        <w:spacing w:before="2112" w:after="0" w:line="230" w:lineRule="auto"/>
        <w:ind w:right="32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Темирова Джамилят Магомедовна</w:t>
      </w:r>
    </w:p>
    <w:p w:rsidR="0005544B" w:rsidRDefault="00F61426">
      <w:pPr>
        <w:autoSpaceDE w:val="0"/>
        <w:autoSpaceDN w:val="0"/>
        <w:spacing w:before="70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начальных классов</w:t>
      </w:r>
    </w:p>
    <w:p w:rsidR="0005544B" w:rsidRDefault="0005544B"/>
    <w:p w:rsidR="002F1275" w:rsidRDefault="002F1275" w:rsidP="002F1275">
      <w:pPr>
        <w:jc w:val="center"/>
        <w:rPr>
          <w:lang w:val="ru-RU"/>
        </w:rPr>
      </w:pPr>
      <w:r>
        <w:rPr>
          <w:lang w:val="ru-RU"/>
        </w:rPr>
        <w:t xml:space="preserve">   </w:t>
      </w:r>
    </w:p>
    <w:p w:rsidR="002F1275" w:rsidRPr="002F1275" w:rsidRDefault="002F1275" w:rsidP="002F1275">
      <w:pPr>
        <w:jc w:val="center"/>
        <w:rPr>
          <w:lang w:val="ru-RU"/>
        </w:rPr>
        <w:sectPr w:rsidR="002F1275" w:rsidRPr="002F1275">
          <w:pgSz w:w="11900" w:h="16840"/>
          <w:pgMar w:top="298" w:right="880" w:bottom="1440" w:left="738" w:header="720" w:footer="720" w:gutter="0"/>
          <w:cols w:space="720" w:equalWidth="0">
            <w:col w:w="10282" w:space="0"/>
          </w:cols>
          <w:docGrid w:linePitch="360"/>
        </w:sectPr>
      </w:pPr>
      <w:r>
        <w:rPr>
          <w:lang w:val="ru-RU"/>
        </w:rPr>
        <w:t xml:space="preserve">  Новый Чиркей 2022</w:t>
      </w:r>
    </w:p>
    <w:p w:rsidR="0005544B" w:rsidRDefault="0005544B">
      <w:pPr>
        <w:autoSpaceDE w:val="0"/>
        <w:autoSpaceDN w:val="0"/>
        <w:spacing w:after="78" w:line="220" w:lineRule="exact"/>
      </w:pPr>
    </w:p>
    <w:p w:rsidR="0005544B" w:rsidRDefault="0005544B" w:rsidP="002F1275">
      <w:pPr>
        <w:jc w:val="center"/>
        <w:sectPr w:rsidR="0005544B">
          <w:pgSz w:w="11900" w:h="16840"/>
          <w:pgMar w:top="298" w:right="1440" w:bottom="1440" w:left="1440" w:header="720" w:footer="720" w:gutter="0"/>
          <w:cols w:space="720" w:equalWidth="0">
            <w:col w:w="9020" w:space="0"/>
          </w:cols>
          <w:docGrid w:linePitch="360"/>
        </w:sectPr>
      </w:pPr>
    </w:p>
    <w:p w:rsidR="0005544B" w:rsidRDefault="0005544B">
      <w:pPr>
        <w:autoSpaceDE w:val="0"/>
        <w:autoSpaceDN w:val="0"/>
        <w:spacing w:after="78" w:line="220" w:lineRule="exact"/>
      </w:pPr>
    </w:p>
    <w:p w:rsidR="0005544B" w:rsidRDefault="00F6142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ПОЯСНИТЕЛЬНАЯ </w:t>
      </w:r>
      <w:r>
        <w:rPr>
          <w:rFonts w:ascii="Times New Roman" w:eastAsia="Times New Roman" w:hAnsi="Times New Roman"/>
          <w:b/>
          <w:color w:val="000000"/>
          <w:sz w:val="24"/>
        </w:rPr>
        <w:t>ЗАПИСКА</w:t>
      </w:r>
    </w:p>
    <w:p w:rsidR="0005544B" w:rsidRPr="002F1275" w:rsidRDefault="00F61426">
      <w:pPr>
        <w:autoSpaceDE w:val="0"/>
        <w:autoSpaceDN w:val="0"/>
        <w:spacing w:before="346" w:after="0"/>
        <w:ind w:firstLine="18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«Математика» для обучающихся 1 класса составлена на основе Требований к результатам освоения основной образовательной программы начального общего образования, представленных в Федеральном государственном образовательно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м стандарте начального общего образования, а также Примерной программы воспитания.</w:t>
      </w:r>
    </w:p>
    <w:p w:rsidR="0005544B" w:rsidRPr="002F1275" w:rsidRDefault="00F6142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В начальной школе изучение математики имеет особое значение в развитии младшего школьника.</w:t>
      </w:r>
    </w:p>
    <w:p w:rsidR="0005544B" w:rsidRPr="002F1275" w:rsidRDefault="00F61426">
      <w:pPr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Приобретённые им знания, опыт выполнения предметных и универсальных действий на 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м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атематическом материале, первоначальное овладение математическим языком станут фундаментом обучения в основном звене школы, а также будут востребованы в жизни.</w:t>
      </w:r>
    </w:p>
    <w:p w:rsidR="0005544B" w:rsidRPr="002F1275" w:rsidRDefault="00F61426">
      <w:pPr>
        <w:tabs>
          <w:tab w:val="left" w:pos="180"/>
        </w:tabs>
        <w:autoSpaceDE w:val="0"/>
        <w:autoSpaceDN w:val="0"/>
        <w:spacing w:before="192" w:after="0" w:line="262" w:lineRule="auto"/>
        <w:ind w:right="144"/>
        <w:rPr>
          <w:lang w:val="ru-RU"/>
        </w:rPr>
      </w:pPr>
      <w:r w:rsidRPr="002F1275">
        <w:rPr>
          <w:lang w:val="ru-RU"/>
        </w:rPr>
        <w:tab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начальной школе направлено на достижение следующих образовательных, 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развивающих целей, а также целей воспитания:</w:t>
      </w:r>
    </w:p>
    <w:p w:rsidR="0005544B" w:rsidRPr="002F1275" w:rsidRDefault="00F61426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тические задачи средствами математики; работа с алгоритмами выполнения арифметических действий. </w:t>
      </w:r>
    </w:p>
    <w:p w:rsidR="0005544B" w:rsidRPr="002F1275" w:rsidRDefault="00F61426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бно-практических задач, построенных на понимании и применении математических отношений («часть-</w:t>
      </w:r>
      <w:proofErr w:type="spellStart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целое»,«больше</w:t>
      </w:r>
      <w:proofErr w:type="spellEnd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-меньше», «равно-неравно», «порядок»), смысла арифметических действий, 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зависимостей (работа, движение, продолжительность события). </w:t>
      </w:r>
    </w:p>
    <w:p w:rsidR="0005544B" w:rsidRPr="002F1275" w:rsidRDefault="00F61426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Обеспечение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 математического развития младшего школьника - формирование способности к интеллектуальной деятельности, пространственного воображения, математической речи; умение строить рассуждения, выбирать </w:t>
      </w:r>
      <w:proofErr w:type="gramStart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аргументацию,  различать</w:t>
      </w:r>
      <w:proofErr w:type="gramEnd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 верные (истинные) и неверные (ложные)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 утверждения, вести поиск информации (примеров, оснований для упорядочения, вариантов и др.). </w:t>
      </w:r>
    </w:p>
    <w:p w:rsidR="0005544B" w:rsidRPr="002F1275" w:rsidRDefault="00F61426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учебно-познавательных мотивов и интереса к изучению математики и 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математических терминах и понятиях; прочных  навыков использования математических знаний в по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вседневной жизни.</w:t>
      </w:r>
    </w:p>
    <w:p w:rsidR="0005544B" w:rsidRPr="002F1275" w:rsidRDefault="00F61426">
      <w:pPr>
        <w:tabs>
          <w:tab w:val="left" w:pos="180"/>
        </w:tabs>
        <w:autoSpaceDE w:val="0"/>
        <w:autoSpaceDN w:val="0"/>
        <w:spacing w:before="300" w:after="0" w:line="262" w:lineRule="auto"/>
        <w:ind w:right="720"/>
        <w:rPr>
          <w:lang w:val="ru-RU"/>
        </w:rPr>
      </w:pPr>
      <w:r w:rsidRPr="002F1275">
        <w:rPr>
          <w:lang w:val="ru-RU"/>
        </w:rPr>
        <w:tab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В основе конструирования содержания и отбора планируемых результатов лежат следующие ценности математики, коррелирующие со становлением личности младшего школьника:</w:t>
      </w:r>
    </w:p>
    <w:p w:rsidR="0005544B" w:rsidRPr="002F1275" w:rsidRDefault="00F61426">
      <w:pPr>
        <w:autoSpaceDE w:val="0"/>
        <w:autoSpaceDN w:val="0"/>
        <w:spacing w:before="178" w:after="0"/>
        <w:ind w:left="4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понимание математических отношений выступает средством познания закон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омерностей существования   окружающего мира, фактов, </w:t>
      </w:r>
      <w:proofErr w:type="gramStart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процессов  и</w:t>
      </w:r>
      <w:proofErr w:type="gramEnd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  явлений,  происходящих  в  природе и в обществе (хронология событий, протяжённость по времени, образование целого из частей, изменение формы, размера и т.д.); </w:t>
      </w:r>
    </w:p>
    <w:p w:rsidR="0005544B" w:rsidRPr="002F1275" w:rsidRDefault="00F61426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математические представлен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 </w:t>
      </w:r>
    </w:p>
    <w:p w:rsidR="0005544B" w:rsidRPr="002F1275" w:rsidRDefault="00F61426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владение математическим языком, элементами алгоритмического мыш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ления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</w:t>
      </w:r>
    </w:p>
    <w:p w:rsidR="0005544B" w:rsidRPr="002F1275" w:rsidRDefault="0005544B">
      <w:pPr>
        <w:rPr>
          <w:lang w:val="ru-RU"/>
        </w:rPr>
        <w:sectPr w:rsidR="0005544B" w:rsidRPr="002F1275">
          <w:pgSz w:w="11900" w:h="16840"/>
          <w:pgMar w:top="298" w:right="634" w:bottom="320" w:left="666" w:header="720" w:footer="720" w:gutter="0"/>
          <w:cols w:space="720" w:equalWidth="0">
            <w:col w:w="10600" w:space="0"/>
          </w:cols>
          <w:docGrid w:linePitch="360"/>
        </w:sectPr>
      </w:pPr>
    </w:p>
    <w:p w:rsidR="0005544B" w:rsidRPr="002F1275" w:rsidRDefault="0005544B">
      <w:pPr>
        <w:autoSpaceDE w:val="0"/>
        <w:autoSpaceDN w:val="0"/>
        <w:spacing w:after="66" w:line="220" w:lineRule="exact"/>
        <w:rPr>
          <w:lang w:val="ru-RU"/>
        </w:rPr>
      </w:pPr>
    </w:p>
    <w:p w:rsidR="0005544B" w:rsidRPr="002F1275" w:rsidRDefault="00F61426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предположения).</w:t>
      </w:r>
    </w:p>
    <w:p w:rsidR="0005544B" w:rsidRPr="002F1275" w:rsidRDefault="00F61426">
      <w:pPr>
        <w:autoSpaceDE w:val="0"/>
        <w:autoSpaceDN w:val="0"/>
        <w:spacing w:before="178" w:after="0" w:line="281" w:lineRule="auto"/>
        <w:ind w:firstLine="18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Младшие школьники проявляют интерес к математической сущности предметов и явлений окружающей жизни - возможности их измерить, определить величину, форму, выявить зависимости </w:t>
      </w:r>
      <w:proofErr w:type="gramStart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и  закономерности</w:t>
      </w:r>
      <w:proofErr w:type="gramEnd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  их  расположения  во  времени  и в пространстве. Осознанию млад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шим школьником многих математических явлений помогает его тяга к моделированию, что облегчает освоение общего способа решения учебной задачи, а также работу с разными средствами 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информации, в том числе и графическими (таблица, диаграмма, схема).</w:t>
      </w:r>
    </w:p>
    <w:p w:rsidR="0005544B" w:rsidRPr="002F1275" w:rsidRDefault="00F61426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В начальн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ой школе математические знания и умения применяются школьником при изучении других учебных предметов (количественные и пространственные характеристики, оценки, расчёты и прикидка, использование графических форм представления информации). Приобретённые учен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иком умения строить алгоритмы, выбирать рациональные способы устных и письменных арифметических вычислений, приёмы проверки правильности выполнения действий, а также различение, называние, изображение геометрических фигур, нахождение геометрических величин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 (длина, периметр, площадь) становятся показателями сформированной функциональной грамотности младшего школьника и предпосылкой успешного дальнейшего обучения в основном звене школы.</w:t>
      </w:r>
    </w:p>
    <w:p w:rsidR="0005544B" w:rsidRPr="002F1275" w:rsidRDefault="00F6142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На изучение математики в 1 классе отводится 4 часа в неделю, всего 132 ча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са.</w:t>
      </w:r>
    </w:p>
    <w:p w:rsidR="0005544B" w:rsidRPr="002F1275" w:rsidRDefault="0005544B">
      <w:pPr>
        <w:rPr>
          <w:lang w:val="ru-RU"/>
        </w:rPr>
        <w:sectPr w:rsidR="0005544B" w:rsidRPr="002F1275">
          <w:pgSz w:w="11900" w:h="16840"/>
          <w:pgMar w:top="286" w:right="828" w:bottom="1440" w:left="666" w:header="720" w:footer="720" w:gutter="0"/>
          <w:cols w:space="720" w:equalWidth="0">
            <w:col w:w="10406" w:space="0"/>
          </w:cols>
          <w:docGrid w:linePitch="360"/>
        </w:sectPr>
      </w:pPr>
    </w:p>
    <w:p w:rsidR="0005544B" w:rsidRPr="002F1275" w:rsidRDefault="0005544B">
      <w:pPr>
        <w:autoSpaceDE w:val="0"/>
        <w:autoSpaceDN w:val="0"/>
        <w:spacing w:after="78" w:line="220" w:lineRule="exact"/>
        <w:rPr>
          <w:lang w:val="ru-RU"/>
        </w:rPr>
      </w:pPr>
    </w:p>
    <w:p w:rsidR="0005544B" w:rsidRPr="002F1275" w:rsidRDefault="00F61426">
      <w:pPr>
        <w:autoSpaceDE w:val="0"/>
        <w:autoSpaceDN w:val="0"/>
        <w:spacing w:after="0" w:line="230" w:lineRule="auto"/>
        <w:rPr>
          <w:lang w:val="ru-RU"/>
        </w:rPr>
      </w:pPr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05544B" w:rsidRPr="002F1275" w:rsidRDefault="00F61426">
      <w:pPr>
        <w:autoSpaceDE w:val="0"/>
        <w:autoSpaceDN w:val="0"/>
        <w:spacing w:before="346" w:after="0" w:line="271" w:lineRule="auto"/>
        <w:ind w:right="144" w:firstLine="18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обучения в программе представлено разделами: «Числа и </w:t>
      </w:r>
      <w:proofErr w:type="spellStart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величины</w:t>
      </w:r>
      <w:proofErr w:type="gramStart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»,«</w:t>
      </w:r>
      <w:proofErr w:type="gramEnd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Арифметические</w:t>
      </w:r>
      <w:proofErr w:type="spellEnd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 действия», «Текстовые задачи», «Пространственные отношения и геометрические фигуры»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, «Математическая информация».</w:t>
      </w:r>
    </w:p>
    <w:p w:rsidR="0005544B" w:rsidRPr="002F1275" w:rsidRDefault="00F61426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2F1275">
        <w:rPr>
          <w:lang w:val="ru-RU"/>
        </w:rPr>
        <w:tab/>
      </w:r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Числа и величины </w:t>
      </w:r>
      <w:r w:rsidRPr="002F1275">
        <w:rPr>
          <w:lang w:val="ru-RU"/>
        </w:rPr>
        <w:br/>
      </w:r>
      <w:r w:rsidRPr="002F1275">
        <w:rPr>
          <w:lang w:val="ru-RU"/>
        </w:rPr>
        <w:tab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Числа от 1 до 9: различение, чтение, запись. Единица счёта. Десяток. Счёт предметов, запись результата цифрами. Число и цифра 0 при измерении, вычислении.</w:t>
      </w:r>
    </w:p>
    <w:p w:rsidR="0005544B" w:rsidRPr="002F1275" w:rsidRDefault="00F6142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2F1275">
        <w:rPr>
          <w:lang w:val="ru-RU"/>
        </w:rPr>
        <w:tab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Числа в пределах 20: чтение, запись, сравнение.  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Однозначные и двузначные числа. Увеличение (уменьшение) числа на несколько единиц.</w:t>
      </w:r>
    </w:p>
    <w:p w:rsidR="0005544B" w:rsidRPr="002F1275" w:rsidRDefault="00F61426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2F1275">
        <w:rPr>
          <w:lang w:val="ru-RU"/>
        </w:rPr>
        <w:tab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Длина и её измерение. Единицы длины: сантиметр, дециметр; установление соотношения между ними.</w:t>
      </w:r>
    </w:p>
    <w:p w:rsidR="0005544B" w:rsidRPr="002F1275" w:rsidRDefault="00F61426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2F1275">
        <w:rPr>
          <w:lang w:val="ru-RU"/>
        </w:rPr>
        <w:tab/>
      </w:r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Арифметические действия </w:t>
      </w:r>
      <w:r w:rsidRPr="002F1275">
        <w:rPr>
          <w:lang w:val="ru-RU"/>
        </w:rPr>
        <w:br/>
      </w:r>
      <w:r w:rsidRPr="002F1275">
        <w:rPr>
          <w:lang w:val="ru-RU"/>
        </w:rPr>
        <w:tab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Сложение и вычитание чисел в пределах 20. Названия компонентов действий, результатов действий сложения, вычитания. Вычитание как действие, обратное сложению.</w:t>
      </w:r>
    </w:p>
    <w:p w:rsidR="0005544B" w:rsidRPr="002F1275" w:rsidRDefault="00F61426">
      <w:pPr>
        <w:tabs>
          <w:tab w:val="left" w:pos="180"/>
        </w:tabs>
        <w:autoSpaceDE w:val="0"/>
        <w:autoSpaceDN w:val="0"/>
        <w:spacing w:before="190" w:after="0" w:line="271" w:lineRule="auto"/>
        <w:ind w:right="288"/>
        <w:rPr>
          <w:lang w:val="ru-RU"/>
        </w:rPr>
      </w:pPr>
      <w:r w:rsidRPr="002F1275">
        <w:rPr>
          <w:lang w:val="ru-RU"/>
        </w:rPr>
        <w:tab/>
      </w:r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Текстовые задачи </w:t>
      </w:r>
      <w:r w:rsidRPr="002F1275">
        <w:rPr>
          <w:lang w:val="ru-RU"/>
        </w:rPr>
        <w:br/>
      </w:r>
      <w:r w:rsidRPr="002F1275">
        <w:rPr>
          <w:lang w:val="ru-RU"/>
        </w:rPr>
        <w:tab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Текстовая задача: структурные элементы, составление текстовой задачи по образц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у. Зависимость между данными и искомой величиной в текстовой задаче. Решение задач в одно действие.</w:t>
      </w:r>
    </w:p>
    <w:p w:rsidR="0005544B" w:rsidRPr="002F1275" w:rsidRDefault="00F61426">
      <w:pPr>
        <w:tabs>
          <w:tab w:val="left" w:pos="180"/>
        </w:tabs>
        <w:autoSpaceDE w:val="0"/>
        <w:autoSpaceDN w:val="0"/>
        <w:spacing w:before="190" w:after="0" w:line="271" w:lineRule="auto"/>
        <w:ind w:right="576"/>
        <w:rPr>
          <w:lang w:val="ru-RU"/>
        </w:rPr>
      </w:pPr>
      <w:r w:rsidRPr="002F1275">
        <w:rPr>
          <w:lang w:val="ru-RU"/>
        </w:rPr>
        <w:tab/>
      </w:r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Пространственные отношения и геометрические фигуры </w:t>
      </w:r>
      <w:r w:rsidRPr="002F1275">
        <w:rPr>
          <w:lang w:val="ru-RU"/>
        </w:rPr>
        <w:br/>
      </w:r>
      <w:r w:rsidRPr="002F1275">
        <w:rPr>
          <w:lang w:val="ru-RU"/>
        </w:rPr>
        <w:tab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Расположение предметов и объектов на плоскости, в пространстве: слева/справа, сверху/снизу, между; уст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ановление пространственных отношений.</w:t>
      </w:r>
    </w:p>
    <w:p w:rsidR="0005544B" w:rsidRPr="002F1275" w:rsidRDefault="00F6142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Геометрические фигуры: распознавание круга, треугольника, прямоугольника, отрезка. Построение отрезка, квадрата, треугольника с помощью линейки на листе в клетку; измерение длины отрезка в сантиметрах.</w:t>
      </w:r>
    </w:p>
    <w:p w:rsidR="0005544B" w:rsidRPr="002F1275" w:rsidRDefault="00F61426">
      <w:pPr>
        <w:tabs>
          <w:tab w:val="left" w:pos="180"/>
        </w:tabs>
        <w:autoSpaceDE w:val="0"/>
        <w:autoSpaceDN w:val="0"/>
        <w:spacing w:before="190" w:after="0" w:line="271" w:lineRule="auto"/>
        <w:rPr>
          <w:lang w:val="ru-RU"/>
        </w:rPr>
      </w:pPr>
      <w:r w:rsidRPr="002F1275">
        <w:rPr>
          <w:lang w:val="ru-RU"/>
        </w:rPr>
        <w:tab/>
      </w:r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Математическая </w:t>
      </w:r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информация </w:t>
      </w:r>
      <w:r w:rsidRPr="002F1275">
        <w:rPr>
          <w:lang w:val="ru-RU"/>
        </w:rPr>
        <w:br/>
      </w:r>
      <w:r w:rsidRPr="002F1275">
        <w:rPr>
          <w:lang w:val="ru-RU"/>
        </w:rPr>
        <w:tab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Сбор данных об объекте по образцу. Характеристики объекта, группы объектов (количество, форма, размер). Группировка объектов по заданному признаку.</w:t>
      </w:r>
    </w:p>
    <w:p w:rsidR="0005544B" w:rsidRPr="002F1275" w:rsidRDefault="00F6142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Закономерность в ряду заданных объектов: её обнаружение, продолжение ряда.</w:t>
      </w:r>
    </w:p>
    <w:p w:rsidR="0005544B" w:rsidRPr="002F1275" w:rsidRDefault="00F6142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2F1275">
        <w:rPr>
          <w:lang w:val="ru-RU"/>
        </w:rPr>
        <w:tab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Верные (истинные) и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 неверные (ложные) предложения, составленные относительно заданного набора математических объектов.</w:t>
      </w:r>
    </w:p>
    <w:p w:rsidR="0005544B" w:rsidRPr="002F1275" w:rsidRDefault="00F61426">
      <w:pPr>
        <w:autoSpaceDE w:val="0"/>
        <w:autoSpaceDN w:val="0"/>
        <w:spacing w:before="72" w:after="0" w:line="271" w:lineRule="auto"/>
        <w:ind w:right="144" w:firstLine="18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Чтение таблицы (содержащей не более 4-х данных); извлечение данного из строки, столбца; внесение одного-двух данных в таблицу. Чтение рисунка, схемы с одним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-двумя числовыми данными (значениями данных величин).</w:t>
      </w:r>
    </w:p>
    <w:p w:rsidR="0005544B" w:rsidRPr="002F1275" w:rsidRDefault="00F6142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2F1275">
        <w:rPr>
          <w:lang w:val="ru-RU"/>
        </w:rPr>
        <w:tab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Двух-</w:t>
      </w:r>
      <w:proofErr w:type="spellStart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трёхшаговые</w:t>
      </w:r>
      <w:proofErr w:type="spellEnd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 инструкции, связанные с вычислением, измерением длины, изображением геометрической фигуры.</w:t>
      </w:r>
    </w:p>
    <w:p w:rsidR="0005544B" w:rsidRPr="002F1275" w:rsidRDefault="00F6142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учебные действия (пропедевтический уровень)</w:t>
      </w:r>
    </w:p>
    <w:p w:rsidR="0005544B" w:rsidRPr="002F1275" w:rsidRDefault="00F6142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F127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Универсальные познавательные </w:t>
      </w:r>
      <w:r w:rsidRPr="002F1275">
        <w:rPr>
          <w:rFonts w:ascii="Times New Roman" w:eastAsia="Times New Roman" w:hAnsi="Times New Roman"/>
          <w:i/>
          <w:color w:val="000000"/>
          <w:sz w:val="24"/>
          <w:lang w:val="ru-RU"/>
        </w:rPr>
        <w:t>учебные действия:</w:t>
      </w:r>
    </w:p>
    <w:p w:rsidR="0005544B" w:rsidRPr="002F1275" w:rsidRDefault="00F61426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математические объекты (числа, величины) в окружающем мире; </w:t>
      </w:r>
    </w:p>
    <w:p w:rsidR="0005544B" w:rsidRPr="002F1275" w:rsidRDefault="00F6142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обнаруживать общее и различное в записи арифметических действий; </w:t>
      </w:r>
    </w:p>
    <w:p w:rsidR="0005544B" w:rsidRPr="002F1275" w:rsidRDefault="00F6142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назначение и необходимость использования величин в жизни; </w:t>
      </w:r>
    </w:p>
    <w:p w:rsidR="0005544B" w:rsidRPr="002F1275" w:rsidRDefault="00F6142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наблюдать действие измерительных приборов; </w:t>
      </w:r>
    </w:p>
    <w:p w:rsidR="0005544B" w:rsidRPr="002F1275" w:rsidRDefault="00F6142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два объекта, два числа; распределять объекты на группы по заданному</w:t>
      </w:r>
    </w:p>
    <w:p w:rsidR="0005544B" w:rsidRPr="002F1275" w:rsidRDefault="0005544B">
      <w:pPr>
        <w:rPr>
          <w:lang w:val="ru-RU"/>
        </w:rPr>
        <w:sectPr w:rsidR="0005544B" w:rsidRPr="002F1275">
          <w:pgSz w:w="11900" w:h="16840"/>
          <w:pgMar w:top="298" w:right="650" w:bottom="4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544B" w:rsidRPr="002F1275" w:rsidRDefault="0005544B">
      <w:pPr>
        <w:autoSpaceDE w:val="0"/>
        <w:autoSpaceDN w:val="0"/>
        <w:spacing w:after="66" w:line="220" w:lineRule="exact"/>
        <w:rPr>
          <w:lang w:val="ru-RU"/>
        </w:rPr>
      </w:pPr>
    </w:p>
    <w:p w:rsidR="0005544B" w:rsidRPr="002F1275" w:rsidRDefault="00F61426">
      <w:pPr>
        <w:autoSpaceDE w:val="0"/>
        <w:autoSpaceDN w:val="0"/>
        <w:spacing w:after="0" w:line="329" w:lineRule="auto"/>
        <w:ind w:left="240" w:right="7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основанию; 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копировать изученные фигуры, рисовать от руки по собственному замысл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у; приводить примеры чисел, геометрических фигур; 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вести порядковый и количественный счет (соблюдать последовательность).</w:t>
      </w:r>
    </w:p>
    <w:p w:rsidR="0005544B" w:rsidRPr="002F1275" w:rsidRDefault="00F61426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2F1275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понимать, что математические явления могут быть представлены с помощью разных средств: текст, числовая зап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ись, таблица, рисунок, схема; 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читать таблицу, извлекать информацию, представленную в табличной форме.</w:t>
      </w:r>
    </w:p>
    <w:p w:rsidR="0005544B" w:rsidRPr="002F1275" w:rsidRDefault="00F61426">
      <w:pPr>
        <w:autoSpaceDE w:val="0"/>
        <w:autoSpaceDN w:val="0"/>
        <w:spacing w:before="180" w:after="0" w:line="336" w:lineRule="auto"/>
        <w:ind w:left="240" w:right="288" w:hanging="240"/>
        <w:rPr>
          <w:lang w:val="ru-RU"/>
        </w:rPr>
      </w:pPr>
      <w:r w:rsidRPr="002F1275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коммуникативные учебные действия: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(описывать) число, геометрическую фигуру, последовательность из нескольких чисел, з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аписанных по порядку; 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комментировать ход сравнения двух объектов; описывать своими словами сюжетную ситуацию и математическое отношение, представленное в задаче; 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описывать положение предмета в пространстве различать и использовать математические зн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аки; 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строить предложения относительно заданного набора объектов.</w:t>
      </w:r>
    </w:p>
    <w:p w:rsidR="0005544B" w:rsidRPr="002F1275" w:rsidRDefault="00F61426">
      <w:pPr>
        <w:autoSpaceDE w:val="0"/>
        <w:autoSpaceDN w:val="0"/>
        <w:spacing w:before="178" w:after="0" w:line="350" w:lineRule="auto"/>
        <w:ind w:left="240" w:right="576" w:hanging="240"/>
        <w:rPr>
          <w:lang w:val="ru-RU"/>
        </w:rPr>
      </w:pPr>
      <w:r w:rsidRPr="002F1275">
        <w:rPr>
          <w:rFonts w:ascii="Times New Roman" w:eastAsia="Times New Roman" w:hAnsi="Times New Roman"/>
          <w:i/>
          <w:color w:val="000000"/>
          <w:sz w:val="24"/>
          <w:lang w:val="ru-RU"/>
        </w:rPr>
        <w:t>Универсальные регулятивные учебные действия: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принимать учебную задачу, удерживать её в процессе деятельности;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действовать в соответствии с предложенным образцом, инструкцией; 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проявлять интерес к проверке результатов решения учебной задачи, с помощью учителя устанавливать причину возникшей ошибки и трудности; 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проверять правильность вычисления с помощью другого приёма выполнения действия.</w:t>
      </w:r>
    </w:p>
    <w:p w:rsidR="0005544B" w:rsidRPr="002F1275" w:rsidRDefault="00F61426">
      <w:pPr>
        <w:autoSpaceDE w:val="0"/>
        <w:autoSpaceDN w:val="0"/>
        <w:spacing w:before="178" w:after="0" w:line="326" w:lineRule="auto"/>
        <w:ind w:left="240" w:hanging="240"/>
        <w:rPr>
          <w:lang w:val="ru-RU"/>
        </w:rPr>
      </w:pPr>
      <w:r w:rsidRPr="002F1275">
        <w:rPr>
          <w:rFonts w:ascii="Times New Roman" w:eastAsia="Times New Roman" w:hAnsi="Times New Roman"/>
          <w:i/>
          <w:color w:val="000000"/>
          <w:sz w:val="24"/>
          <w:lang w:val="ru-RU"/>
        </w:rPr>
        <w:t>Совместная деятельность: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участв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овать в парной работе с математическим материалом; 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правила совместной деятельности: договариваться, считаться с мнением партнёра, спокойно и мирно разрешать конфликты.</w:t>
      </w:r>
    </w:p>
    <w:p w:rsidR="0005544B" w:rsidRPr="002F1275" w:rsidRDefault="0005544B">
      <w:pPr>
        <w:rPr>
          <w:lang w:val="ru-RU"/>
        </w:rPr>
        <w:sectPr w:rsidR="0005544B" w:rsidRPr="002F1275">
          <w:pgSz w:w="11900" w:h="16840"/>
          <w:pgMar w:top="286" w:right="786" w:bottom="1440" w:left="846" w:header="720" w:footer="720" w:gutter="0"/>
          <w:cols w:space="720" w:equalWidth="0">
            <w:col w:w="10268" w:space="0"/>
          </w:cols>
          <w:docGrid w:linePitch="360"/>
        </w:sectPr>
      </w:pPr>
    </w:p>
    <w:p w:rsidR="0005544B" w:rsidRPr="002F1275" w:rsidRDefault="0005544B">
      <w:pPr>
        <w:autoSpaceDE w:val="0"/>
        <w:autoSpaceDN w:val="0"/>
        <w:spacing w:after="78" w:line="220" w:lineRule="exact"/>
        <w:rPr>
          <w:lang w:val="ru-RU"/>
        </w:rPr>
      </w:pPr>
    </w:p>
    <w:p w:rsidR="0005544B" w:rsidRPr="002F1275" w:rsidRDefault="00F61426">
      <w:pPr>
        <w:autoSpaceDE w:val="0"/>
        <w:autoSpaceDN w:val="0"/>
        <w:spacing w:after="0" w:line="230" w:lineRule="auto"/>
        <w:rPr>
          <w:lang w:val="ru-RU"/>
        </w:rPr>
      </w:pPr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</w:t>
      </w:r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>ЫЕ РЕЗУЛЬТАТЫ</w:t>
      </w:r>
    </w:p>
    <w:p w:rsidR="0005544B" w:rsidRPr="002F1275" w:rsidRDefault="00F61426">
      <w:pPr>
        <w:tabs>
          <w:tab w:val="left" w:pos="180"/>
        </w:tabs>
        <w:autoSpaceDE w:val="0"/>
        <w:autoSpaceDN w:val="0"/>
        <w:spacing w:before="346" w:after="0" w:line="262" w:lineRule="auto"/>
        <w:ind w:right="1152"/>
        <w:rPr>
          <w:lang w:val="ru-RU"/>
        </w:rPr>
      </w:pPr>
      <w:r w:rsidRPr="002F1275">
        <w:rPr>
          <w:lang w:val="ru-RU"/>
        </w:rPr>
        <w:tab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математики в 1 классе направлено на достижение обучающимися личностных, </w:t>
      </w:r>
      <w:proofErr w:type="spellStart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05544B" w:rsidRPr="002F1275" w:rsidRDefault="00F61426">
      <w:pPr>
        <w:autoSpaceDE w:val="0"/>
        <w:autoSpaceDN w:val="0"/>
        <w:spacing w:before="262" w:after="0" w:line="230" w:lineRule="auto"/>
        <w:rPr>
          <w:lang w:val="ru-RU"/>
        </w:rPr>
      </w:pPr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05544B" w:rsidRPr="002F1275" w:rsidRDefault="00F61426">
      <w:pPr>
        <w:tabs>
          <w:tab w:val="left" w:pos="180"/>
        </w:tabs>
        <w:autoSpaceDE w:val="0"/>
        <w:autoSpaceDN w:val="0"/>
        <w:spacing w:before="166" w:after="0" w:line="262" w:lineRule="auto"/>
        <w:ind w:right="288"/>
        <w:rPr>
          <w:lang w:val="ru-RU"/>
        </w:rPr>
      </w:pPr>
      <w:r w:rsidRPr="002F1275">
        <w:rPr>
          <w:lang w:val="ru-RU"/>
        </w:rPr>
        <w:tab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В результате изучения предмета «Математика» у обучающегося будут сфор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мированы следующие личностные результаты:</w:t>
      </w:r>
    </w:p>
    <w:p w:rsidR="0005544B" w:rsidRPr="002F1275" w:rsidRDefault="00F61426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необходимость изучения математики для адаптации к жизненным ситуациям, для развития общей культуры человека; </w:t>
      </w:r>
    </w:p>
    <w:p w:rsidR="0005544B" w:rsidRPr="002F1275" w:rsidRDefault="00F61426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развития способности мыслить, рассуждать, выдвигать предположения и доказывать или опро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вергать их; </w:t>
      </w:r>
    </w:p>
    <w:p w:rsidR="0005544B" w:rsidRPr="002F1275" w:rsidRDefault="00F61426">
      <w:pPr>
        <w:autoSpaceDE w:val="0"/>
        <w:autoSpaceDN w:val="0"/>
        <w:spacing w:before="190" w:after="0" w:line="271" w:lineRule="auto"/>
        <w:ind w:left="420" w:right="864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применять правила совместной деятельности со сверстниками, проявлять способность договариваться, лидировать, следовать указаниям, осознавать личную ответственность и объективно оценивать свой вклад в общий результат;</w:t>
      </w:r>
    </w:p>
    <w:p w:rsidR="0005544B" w:rsidRPr="002F1275" w:rsidRDefault="00F6142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осваивать навыки организации безопасного поведения в информационной среде; </w:t>
      </w:r>
    </w:p>
    <w:p w:rsidR="0005544B" w:rsidRPr="002F1275" w:rsidRDefault="00F61426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математику для решения практических задач в повседневной жизни, в том числе при оказании помощи одноклассникам, детям младшего возраста, взрослым и пожилым людям; </w:t>
      </w:r>
    </w:p>
    <w:p w:rsidR="0005544B" w:rsidRPr="002F1275" w:rsidRDefault="00F61426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работать в ситуациях, расширяющих опыт применения математических отношений в реальной жизни, повышающих интерес к интеллектуальному труду и уверенность своих силах при решении поставленных задач, умение преодолевать трудности; </w:t>
      </w:r>
    </w:p>
    <w:p w:rsidR="0005544B" w:rsidRPr="002F1275" w:rsidRDefault="00F61426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оценивать практические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 и учебные ситуации с точки зрения возможности применения математики для рационального и эффективного решения учебных и жизненных проблем; </w:t>
      </w:r>
    </w:p>
    <w:p w:rsidR="0005544B" w:rsidRPr="002F1275" w:rsidRDefault="00F6142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свои успехи в изучении математики, намечать пути устранения трудностей; </w:t>
      </w:r>
    </w:p>
    <w:p w:rsidR="0005544B" w:rsidRPr="002F1275" w:rsidRDefault="00F61426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стремиться углублять свои м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атематические знания и умения; пользоваться разнообразными информационными средствами для решения предложенных и самостоятельно выбранных учебных проблем, задач.</w:t>
      </w:r>
    </w:p>
    <w:p w:rsidR="0005544B" w:rsidRPr="002F1275" w:rsidRDefault="00F61426">
      <w:pPr>
        <w:autoSpaceDE w:val="0"/>
        <w:autoSpaceDN w:val="0"/>
        <w:spacing w:before="324" w:after="0" w:line="230" w:lineRule="auto"/>
        <w:rPr>
          <w:lang w:val="ru-RU"/>
        </w:rPr>
      </w:pPr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05544B" w:rsidRPr="002F1275" w:rsidRDefault="00F61426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у обучающегося формируются следующие универсальные 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учебные действия.</w:t>
      </w:r>
    </w:p>
    <w:p w:rsidR="0005544B" w:rsidRPr="002F1275" w:rsidRDefault="00F61426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proofErr w:type="gramStart"/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 познавательные</w:t>
      </w:r>
      <w:proofErr w:type="gramEnd"/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учебные действия:</w:t>
      </w:r>
    </w:p>
    <w:p w:rsidR="0005544B" w:rsidRPr="002F1275" w:rsidRDefault="00F6142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2F1275">
        <w:rPr>
          <w:rFonts w:ascii="Times New Roman" w:eastAsia="Times New Roman" w:hAnsi="Times New Roman"/>
          <w:i/>
          <w:color w:val="000000"/>
          <w:sz w:val="24"/>
          <w:lang w:val="ru-RU"/>
        </w:rPr>
        <w:t>1)  Базовые логические действия:</w:t>
      </w:r>
    </w:p>
    <w:p w:rsidR="0005544B" w:rsidRPr="002F1275" w:rsidRDefault="00F61426">
      <w:pPr>
        <w:autoSpaceDE w:val="0"/>
        <w:autoSpaceDN w:val="0"/>
        <w:spacing w:before="178" w:after="0" w:line="262" w:lineRule="auto"/>
        <w:ind w:left="420" w:right="1008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связи и зависимости между математическими объектами (часть-целое; причина-следствие; протяжённость); </w:t>
      </w:r>
    </w:p>
    <w:p w:rsidR="0005544B" w:rsidRPr="002F1275" w:rsidRDefault="00F6142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применять базовые логические универсальные действия: сравнение, анализ, классификация (группировка), обобщение;</w:t>
      </w:r>
    </w:p>
    <w:p w:rsidR="0005544B" w:rsidRPr="002F1275" w:rsidRDefault="00F61426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приобретать практические графические и измерительные навыки для успешного решения учебных и житейских задач;</w:t>
      </w:r>
    </w:p>
    <w:p w:rsidR="0005544B" w:rsidRPr="002F1275" w:rsidRDefault="00F61426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текстовую зад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ачу, её решение в виде модели, схемы, арифметической записи, текста в соответствии с предложенной учебной проблемой.</w:t>
      </w:r>
    </w:p>
    <w:p w:rsidR="0005544B" w:rsidRPr="002F1275" w:rsidRDefault="00F6142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F1275">
        <w:rPr>
          <w:rFonts w:ascii="Times New Roman" w:eastAsia="Times New Roman" w:hAnsi="Times New Roman"/>
          <w:i/>
          <w:color w:val="000000"/>
          <w:sz w:val="24"/>
          <w:lang w:val="ru-RU"/>
        </w:rPr>
        <w:t>2)  Базовые исследовательские действия:</w:t>
      </w:r>
    </w:p>
    <w:p w:rsidR="0005544B" w:rsidRPr="002F1275" w:rsidRDefault="0005544B">
      <w:pPr>
        <w:rPr>
          <w:lang w:val="ru-RU"/>
        </w:rPr>
        <w:sectPr w:rsidR="0005544B" w:rsidRPr="002F1275">
          <w:pgSz w:w="11900" w:h="16840"/>
          <w:pgMar w:top="298" w:right="650" w:bottom="37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544B" w:rsidRPr="002F1275" w:rsidRDefault="0005544B">
      <w:pPr>
        <w:autoSpaceDE w:val="0"/>
        <w:autoSpaceDN w:val="0"/>
        <w:spacing w:after="132" w:line="220" w:lineRule="exact"/>
        <w:rPr>
          <w:lang w:val="ru-RU"/>
        </w:rPr>
      </w:pPr>
    </w:p>
    <w:p w:rsidR="0005544B" w:rsidRPr="002F1275" w:rsidRDefault="00F61426">
      <w:pPr>
        <w:autoSpaceDE w:val="0"/>
        <w:autoSpaceDN w:val="0"/>
        <w:spacing w:after="0" w:line="262" w:lineRule="auto"/>
        <w:ind w:left="240" w:right="864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проявлять способность ориентироваться в уч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ебном материале разных разделов курса математики; </w:t>
      </w:r>
    </w:p>
    <w:p w:rsidR="0005544B" w:rsidRPr="002F1275" w:rsidRDefault="00F61426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адекватно использовать математическую терминологию: различать, характеризовать, использовать для решения учебных и практических задач; </w:t>
      </w:r>
    </w:p>
    <w:p w:rsidR="0005544B" w:rsidRPr="002F1275" w:rsidRDefault="00F61426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применять изученные методы познания (измерение, моде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лирование, перебор вариантов)</w:t>
      </w:r>
    </w:p>
    <w:p w:rsidR="0005544B" w:rsidRPr="002F1275" w:rsidRDefault="00F61426">
      <w:pPr>
        <w:autoSpaceDE w:val="0"/>
        <w:autoSpaceDN w:val="0"/>
        <w:spacing w:before="178" w:after="0" w:line="230" w:lineRule="auto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3)  Работа с информацией:</w:t>
      </w:r>
    </w:p>
    <w:p w:rsidR="0005544B" w:rsidRPr="002F1275" w:rsidRDefault="00F61426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использовать для решения учебных задач текстовую, графическую информацию в разных источниках информационной среды; </w:t>
      </w:r>
    </w:p>
    <w:p w:rsidR="0005544B" w:rsidRPr="002F1275" w:rsidRDefault="00F61426">
      <w:pPr>
        <w:autoSpaceDE w:val="0"/>
        <w:autoSpaceDN w:val="0"/>
        <w:spacing w:before="192" w:after="0" w:line="262" w:lineRule="auto"/>
        <w:ind w:left="240" w:right="864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интерпретировать графически представленную информацию (схему, таблицу, диаграмму, другую модель); </w:t>
      </w:r>
    </w:p>
    <w:p w:rsidR="0005544B" w:rsidRPr="002F1275" w:rsidRDefault="00F61426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информацию в заданной форме (дополнять таблицу, текст), формулировать утверждение по образцу, в соответствии с требованиями учебно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й задачи; </w:t>
      </w:r>
    </w:p>
    <w:p w:rsidR="0005544B" w:rsidRPr="002F1275" w:rsidRDefault="00F61426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принимать правила, безопасно использовать предлагаемые электронные средства и источники информации.</w:t>
      </w:r>
    </w:p>
    <w:p w:rsidR="0005544B" w:rsidRPr="002F1275" w:rsidRDefault="00F61426">
      <w:pPr>
        <w:autoSpaceDE w:val="0"/>
        <w:autoSpaceDN w:val="0"/>
        <w:spacing w:before="178" w:after="0" w:line="230" w:lineRule="auto"/>
        <w:rPr>
          <w:lang w:val="ru-RU"/>
        </w:rPr>
      </w:pPr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коммуникативные учебные действия:</w:t>
      </w:r>
    </w:p>
    <w:p w:rsidR="0005544B" w:rsidRPr="002F1275" w:rsidRDefault="00F61426">
      <w:pPr>
        <w:autoSpaceDE w:val="0"/>
        <w:autoSpaceDN w:val="0"/>
        <w:spacing w:before="298" w:after="0" w:line="230" w:lineRule="auto"/>
        <w:ind w:left="24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конструировать утверждения, проверять их истинность;</w:t>
      </w:r>
    </w:p>
    <w:p w:rsidR="0005544B" w:rsidRPr="002F1275" w:rsidRDefault="00F6142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строить логическое рассуждение;</w:t>
      </w:r>
    </w:p>
    <w:p w:rsidR="0005544B" w:rsidRPr="002F1275" w:rsidRDefault="00F61426">
      <w:pPr>
        <w:autoSpaceDE w:val="0"/>
        <w:autoSpaceDN w:val="0"/>
        <w:spacing w:before="238" w:after="0" w:line="230" w:lineRule="auto"/>
        <w:jc w:val="center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использовать текст задания для объяснения способа и хода решения математической задачи;</w:t>
      </w:r>
    </w:p>
    <w:p w:rsidR="0005544B" w:rsidRPr="002F1275" w:rsidRDefault="00F6142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ответ;</w:t>
      </w:r>
    </w:p>
    <w:p w:rsidR="0005544B" w:rsidRPr="002F1275" w:rsidRDefault="00F61426">
      <w:pPr>
        <w:autoSpaceDE w:val="0"/>
        <w:autoSpaceDN w:val="0"/>
        <w:spacing w:before="238" w:after="0" w:line="262" w:lineRule="auto"/>
        <w:ind w:left="240" w:right="288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комментировать процесс вычисления, построения, решения; объяснять полученный ответ с использованием изученной терминологии;</w:t>
      </w:r>
    </w:p>
    <w:p w:rsidR="0005544B" w:rsidRPr="002F1275" w:rsidRDefault="00F61426">
      <w:pPr>
        <w:autoSpaceDE w:val="0"/>
        <w:autoSpaceDN w:val="0"/>
        <w:spacing w:before="238" w:after="0" w:line="271" w:lineRule="auto"/>
        <w:ind w:left="24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в процессе диалогов по обсуждению изученного материала — задавать вопросы, высказывать суждения, оценивать выступления участников, приводить доказательства своей правоты, проявлять этику общения;</w:t>
      </w:r>
    </w:p>
    <w:p w:rsidR="0005544B" w:rsidRPr="002F1275" w:rsidRDefault="00F61426">
      <w:pPr>
        <w:autoSpaceDE w:val="0"/>
        <w:autoSpaceDN w:val="0"/>
        <w:spacing w:before="240" w:after="0" w:line="271" w:lineRule="auto"/>
        <w:ind w:left="24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создавать в соответствии с учебной задачей тексты разн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ого вида - описание (например, геометрической фигуры), рассуждение (к примеру, при решении задачи), инструкция (например, измерение длины отрезка);</w:t>
      </w:r>
    </w:p>
    <w:p w:rsidR="0005544B" w:rsidRPr="002F1275" w:rsidRDefault="00F6142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алгоритмах: воспроизводить, дополнять, исправлять деформированные;</w:t>
      </w:r>
    </w:p>
    <w:p w:rsidR="0005544B" w:rsidRPr="002F1275" w:rsidRDefault="00F61426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по ана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логии</w:t>
      </w:r>
      <w:proofErr w:type="gramStart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; .</w:t>
      </w:r>
      <w:proofErr w:type="gramEnd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 самостоятельно составлять тексты заданий, аналогичные типовым изученным.</w:t>
      </w:r>
    </w:p>
    <w:p w:rsidR="0005544B" w:rsidRPr="002F1275" w:rsidRDefault="00F61426">
      <w:pPr>
        <w:autoSpaceDE w:val="0"/>
        <w:autoSpaceDN w:val="0"/>
        <w:spacing w:before="178" w:after="0" w:line="230" w:lineRule="auto"/>
        <w:rPr>
          <w:lang w:val="ru-RU"/>
        </w:rPr>
      </w:pPr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>Универсальные регулятивные учебные действия:</w:t>
      </w:r>
    </w:p>
    <w:p w:rsidR="0005544B" w:rsidRPr="002F1275" w:rsidRDefault="00F61426">
      <w:pPr>
        <w:autoSpaceDE w:val="0"/>
        <w:autoSpaceDN w:val="0"/>
        <w:spacing w:before="190" w:after="0" w:line="230" w:lineRule="auto"/>
        <w:rPr>
          <w:lang w:val="ru-RU"/>
        </w:rPr>
      </w:pPr>
      <w:r w:rsidRPr="002F1275">
        <w:rPr>
          <w:rFonts w:ascii="Times New Roman" w:eastAsia="Times New Roman" w:hAnsi="Times New Roman"/>
          <w:i/>
          <w:color w:val="000000"/>
          <w:sz w:val="24"/>
          <w:lang w:val="ru-RU"/>
        </w:rPr>
        <w:t>1)  Самоорганизация:</w:t>
      </w:r>
    </w:p>
    <w:p w:rsidR="0005544B" w:rsidRPr="002F1275" w:rsidRDefault="00F61426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планировать этапы предстоящей работы, определять последовательность учебных действий; </w:t>
      </w:r>
    </w:p>
    <w:p w:rsidR="0005544B" w:rsidRPr="002F1275" w:rsidRDefault="00F61426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выполнять прави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ла безопасного использования электронных средств, предлагаемых в процессе обучения.</w:t>
      </w:r>
    </w:p>
    <w:p w:rsidR="0005544B" w:rsidRPr="002F1275" w:rsidRDefault="00F61426">
      <w:pPr>
        <w:autoSpaceDE w:val="0"/>
        <w:autoSpaceDN w:val="0"/>
        <w:spacing w:before="178" w:after="0" w:line="230" w:lineRule="auto"/>
        <w:rPr>
          <w:lang w:val="ru-RU"/>
        </w:rPr>
      </w:pPr>
      <w:r w:rsidRPr="002F1275">
        <w:rPr>
          <w:rFonts w:ascii="Times New Roman" w:eastAsia="Times New Roman" w:hAnsi="Times New Roman"/>
          <w:i/>
          <w:color w:val="000000"/>
          <w:sz w:val="24"/>
          <w:lang w:val="ru-RU"/>
        </w:rPr>
        <w:t>2)  Самоконтроль:</w:t>
      </w:r>
    </w:p>
    <w:p w:rsidR="0005544B" w:rsidRPr="002F1275" w:rsidRDefault="00F61426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осуществлять контроль процесса и результата своей деятельности, объективно оценивать их; </w:t>
      </w:r>
    </w:p>
    <w:p w:rsidR="0005544B" w:rsidRPr="002F1275" w:rsidRDefault="0005544B">
      <w:pPr>
        <w:rPr>
          <w:lang w:val="ru-RU"/>
        </w:rPr>
        <w:sectPr w:rsidR="0005544B" w:rsidRPr="002F1275">
          <w:pgSz w:w="11900" w:h="16840"/>
          <w:pgMar w:top="352" w:right="722" w:bottom="302" w:left="846" w:header="720" w:footer="720" w:gutter="0"/>
          <w:cols w:space="720" w:equalWidth="0">
            <w:col w:w="10332" w:space="0"/>
          </w:cols>
          <w:docGrid w:linePitch="360"/>
        </w:sectPr>
      </w:pPr>
    </w:p>
    <w:p w:rsidR="0005544B" w:rsidRPr="002F1275" w:rsidRDefault="0005544B">
      <w:pPr>
        <w:autoSpaceDE w:val="0"/>
        <w:autoSpaceDN w:val="0"/>
        <w:spacing w:after="144" w:line="220" w:lineRule="exact"/>
        <w:rPr>
          <w:lang w:val="ru-RU"/>
        </w:rPr>
      </w:pPr>
    </w:p>
    <w:p w:rsidR="0005544B" w:rsidRPr="002F1275" w:rsidRDefault="00F61426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 при необходимости корректировать способы действий; </w:t>
      </w:r>
    </w:p>
    <w:p w:rsidR="0005544B" w:rsidRPr="002F1275" w:rsidRDefault="00F61426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находить ошибки в своей работе, устанавливать их причины, вести поиск путей преодоления ошибок.</w:t>
      </w:r>
    </w:p>
    <w:p w:rsidR="0005544B" w:rsidRPr="002F1275" w:rsidRDefault="00F6142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2F1275">
        <w:rPr>
          <w:rFonts w:ascii="Times New Roman" w:eastAsia="Times New Roman" w:hAnsi="Times New Roman"/>
          <w:i/>
          <w:color w:val="000000"/>
          <w:sz w:val="24"/>
          <w:lang w:val="ru-RU"/>
        </w:rPr>
        <w:t>3)  Самооценка:</w:t>
      </w:r>
    </w:p>
    <w:p w:rsidR="0005544B" w:rsidRPr="002F1275" w:rsidRDefault="00F61426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предвидеть возможность возникновения трудностей и ошибок, предусматриват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ь способы их предупреждения (формулирование вопросов, обращение к учебнику, дополнительным средствам обучения, в том числе электронным); </w:t>
      </w:r>
    </w:p>
    <w:p w:rsidR="0005544B" w:rsidRPr="002F1275" w:rsidRDefault="00F6142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оценивать рациональность своих действий, давать им качественную характеристику.</w:t>
      </w:r>
    </w:p>
    <w:p w:rsidR="0005544B" w:rsidRPr="002F1275" w:rsidRDefault="00F61426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деятельность:</w:t>
      </w:r>
    </w:p>
    <w:p w:rsidR="0005544B" w:rsidRPr="002F1275" w:rsidRDefault="00F61426">
      <w:pPr>
        <w:autoSpaceDE w:val="0"/>
        <w:autoSpaceDN w:val="0"/>
        <w:spacing w:before="180" w:after="0" w:line="271" w:lineRule="auto"/>
        <w:ind w:left="420" w:right="576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участво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вать в совместной деятельности: распределять работу между членами группы (например, в случае решения задач, требующих перебора большого количества вариантов, приведения примеров и </w:t>
      </w:r>
      <w:proofErr w:type="spellStart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контрпримеров</w:t>
      </w:r>
      <w:proofErr w:type="spellEnd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</w:p>
    <w:p w:rsidR="0005544B" w:rsidRPr="002F1275" w:rsidRDefault="00F61426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gramStart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согласовывать  мнения</w:t>
      </w:r>
      <w:proofErr w:type="gramEnd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 в ходе поиска доказательств, выбор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а рационального способа, анализа информации;</w:t>
      </w:r>
    </w:p>
    <w:p w:rsidR="0005544B" w:rsidRPr="002F1275" w:rsidRDefault="00F61426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осуществлять совместный контроль и оценку выполняемых действий, предвидеть возможность возникновения ошибок и трудностей, предусматривать пути их предупреждения.</w:t>
      </w:r>
    </w:p>
    <w:p w:rsidR="0005544B" w:rsidRPr="002F1275" w:rsidRDefault="00F61426">
      <w:pPr>
        <w:autoSpaceDE w:val="0"/>
        <w:autoSpaceDN w:val="0"/>
        <w:spacing w:before="322" w:after="0" w:line="230" w:lineRule="auto"/>
        <w:rPr>
          <w:lang w:val="ru-RU"/>
        </w:rPr>
      </w:pPr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05544B" w:rsidRPr="002F1275" w:rsidRDefault="00F61426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в 1 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классе обучающийся научится:</w:t>
      </w:r>
    </w:p>
    <w:p w:rsidR="0005544B" w:rsidRPr="002F1275" w:rsidRDefault="00F61426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читать, записывать, </w:t>
      </w:r>
      <w:proofErr w:type="gramStart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сравнивать,  упорядочивать</w:t>
      </w:r>
      <w:proofErr w:type="gramEnd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  числа  от  0 до 20; </w:t>
      </w:r>
    </w:p>
    <w:p w:rsidR="0005544B" w:rsidRPr="002F1275" w:rsidRDefault="00F6142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пересчитывать различные объекты, устанавливать порядковый номер объекта; </w:t>
      </w:r>
    </w:p>
    <w:p w:rsidR="0005544B" w:rsidRPr="002F1275" w:rsidRDefault="00F61426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числа, большие/меньшие данного числа на заданное число; </w:t>
      </w:r>
    </w:p>
    <w:p w:rsidR="0005544B" w:rsidRPr="002F1275" w:rsidRDefault="00F61426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арифметические действия сложения и вычитания в пределах 20 (устно и письменно) без перехода через десяток; называть и различать компоненты действий сложения (слагаемые, сумма) и вычитания (уменьшаемое, вычитаемое, разность); </w:t>
      </w:r>
    </w:p>
    <w:p w:rsidR="0005544B" w:rsidRPr="002F1275" w:rsidRDefault="00F61426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решать текстов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ые задачи в одно действие на сложение и вычитание: выделять условие и требование (вопрос); </w:t>
      </w:r>
    </w:p>
    <w:p w:rsidR="0005544B" w:rsidRPr="002F1275" w:rsidRDefault="00F61426">
      <w:pPr>
        <w:autoSpaceDE w:val="0"/>
        <w:autoSpaceDN w:val="0"/>
        <w:spacing w:before="192" w:after="0" w:line="262" w:lineRule="auto"/>
        <w:ind w:left="420" w:right="7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объекты по длине, устанавливая между ними соотношение длиннее/короче (выше/ниже, шире/уже); </w:t>
      </w:r>
    </w:p>
    <w:p w:rsidR="0005544B" w:rsidRPr="002F1275" w:rsidRDefault="00F61426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знать и использовать единицу длины — сантиметр; измеря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ть длину отрезка, чертить отрезок заданной длины (в см); </w:t>
      </w:r>
    </w:p>
    <w:p w:rsidR="0005544B" w:rsidRPr="002F1275" w:rsidRDefault="00F61426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число и цифру; распознавать геометрические фигуры: круг, треугольник, прямоугольник (квадрат), отрезок; </w:t>
      </w:r>
    </w:p>
    <w:p w:rsidR="0005544B" w:rsidRPr="002F1275" w:rsidRDefault="00F61426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между объектами соотношения: слева/справа, дальше/ближе, между,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 перед/за, над/под; </w:t>
      </w:r>
    </w:p>
    <w:p w:rsidR="0005544B" w:rsidRPr="002F1275" w:rsidRDefault="00F61426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верные (истинные) и неверные (ложные) утверждения относительно заданного набора объектов/предметов; </w:t>
      </w:r>
    </w:p>
    <w:p w:rsidR="0005544B" w:rsidRPr="002F1275" w:rsidRDefault="00F61426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группировать объекты по заданному признаку; находить и называть закономерности в ряду объектов повседневной жизни; </w:t>
      </w:r>
    </w:p>
    <w:p w:rsidR="0005544B" w:rsidRPr="002F1275" w:rsidRDefault="0005544B">
      <w:pPr>
        <w:rPr>
          <w:lang w:val="ru-RU"/>
        </w:rPr>
        <w:sectPr w:rsidR="0005544B" w:rsidRPr="002F1275">
          <w:pgSz w:w="11900" w:h="16840"/>
          <w:pgMar w:top="364" w:right="790" w:bottom="422" w:left="666" w:header="720" w:footer="720" w:gutter="0"/>
          <w:cols w:space="720" w:equalWidth="0">
            <w:col w:w="10444" w:space="0"/>
          </w:cols>
          <w:docGrid w:linePitch="360"/>
        </w:sectPr>
      </w:pPr>
    </w:p>
    <w:p w:rsidR="0005544B" w:rsidRPr="002F1275" w:rsidRDefault="0005544B">
      <w:pPr>
        <w:autoSpaceDE w:val="0"/>
        <w:autoSpaceDN w:val="0"/>
        <w:spacing w:after="108" w:line="220" w:lineRule="exact"/>
        <w:rPr>
          <w:lang w:val="ru-RU"/>
        </w:rPr>
      </w:pPr>
    </w:p>
    <w:p w:rsidR="0005544B" w:rsidRPr="002F1275" w:rsidRDefault="00F61426">
      <w:pPr>
        <w:autoSpaceDE w:val="0"/>
        <w:autoSpaceDN w:val="0"/>
        <w:spacing w:after="0" w:line="262" w:lineRule="auto"/>
        <w:ind w:right="144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различать строки и столбцы таблицы, вносить данное в таблицу, извлекать данное/данные из таблицы; </w:t>
      </w:r>
    </w:p>
    <w:p w:rsidR="0005544B" w:rsidRPr="002F1275" w:rsidRDefault="00F61426">
      <w:pPr>
        <w:autoSpaceDE w:val="0"/>
        <w:autoSpaceDN w:val="0"/>
        <w:spacing w:before="190" w:after="0" w:line="262" w:lineRule="auto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—  сравнивать два объекта (числа, геометрические фигуры); распределять объекты на две гру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ппы по заданному основанию.</w:t>
      </w:r>
    </w:p>
    <w:p w:rsidR="0005544B" w:rsidRPr="002F1275" w:rsidRDefault="0005544B">
      <w:pPr>
        <w:rPr>
          <w:lang w:val="ru-RU"/>
        </w:rPr>
        <w:sectPr w:rsidR="0005544B" w:rsidRPr="002F1275">
          <w:pgSz w:w="11900" w:h="16840"/>
          <w:pgMar w:top="328" w:right="730" w:bottom="1440" w:left="1086" w:header="720" w:footer="720" w:gutter="0"/>
          <w:cols w:space="720" w:equalWidth="0">
            <w:col w:w="10084" w:space="0"/>
          </w:cols>
          <w:docGrid w:linePitch="360"/>
        </w:sectPr>
      </w:pPr>
    </w:p>
    <w:p w:rsidR="0005544B" w:rsidRPr="002F1275" w:rsidRDefault="0005544B">
      <w:pPr>
        <w:autoSpaceDE w:val="0"/>
        <w:autoSpaceDN w:val="0"/>
        <w:spacing w:after="64" w:line="220" w:lineRule="exact"/>
        <w:rPr>
          <w:lang w:val="ru-RU"/>
        </w:rPr>
      </w:pPr>
    </w:p>
    <w:p w:rsidR="0005544B" w:rsidRDefault="00F61426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758"/>
        <w:gridCol w:w="528"/>
        <w:gridCol w:w="1106"/>
        <w:gridCol w:w="1140"/>
        <w:gridCol w:w="864"/>
        <w:gridCol w:w="5248"/>
        <w:gridCol w:w="1080"/>
        <w:gridCol w:w="1382"/>
      </w:tblGrid>
      <w:tr w:rsidR="0005544B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37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5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Электронные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(цифровые)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образовательные ресурсы</w:t>
            </w:r>
          </w:p>
        </w:tc>
      </w:tr>
      <w:tr w:rsidR="0005544B">
        <w:trPr>
          <w:trHeight w:hRule="exact" w:val="576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5544B" w:rsidRDefault="0005544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5544B" w:rsidRDefault="0005544B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5544B" w:rsidRDefault="0005544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5544B" w:rsidRDefault="0005544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5544B" w:rsidRDefault="0005544B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</w:tcPr>
          <w:p w:rsidR="0005544B" w:rsidRDefault="0005544B"/>
        </w:tc>
      </w:tr>
      <w:tr w:rsidR="0005544B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Числа</w:t>
            </w:r>
          </w:p>
        </w:tc>
      </w:tr>
      <w:tr w:rsidR="0005544B" w:rsidRPr="002F1275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64" w:after="0" w:line="233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от 1 до 9: различение, чтение, запись.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01.09.2022 05.09.2022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Устная работа: счёт единицами в разном порядке, чтение, упорядочение 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однозначных и двузначных чисел; счёт по 2, по 5;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proofErr w:type="spellStart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F127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2F127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05544B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Единица счёта.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06.09.2022 07.09.2022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 в парах/ группах. Формулирование ответов на вопросы: «</w:t>
            </w:r>
            <w:proofErr w:type="spellStart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Сколько?»,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«Который</w:t>
            </w:r>
            <w:proofErr w:type="spellEnd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 счёту?», «На сколько больше?», «На сколько меньше?», «Что получится, если увеличить/уменьшить количество на 1, на 2?» — по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образцу и самостоятельно;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05544B" w:rsidRPr="002F1275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Счёт предметов, запись результата цифрами.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08.09.2022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РЭШ </w:t>
            </w:r>
            <w:r w:rsidRPr="002F127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2F127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05544B" w:rsidRPr="002F1275">
        <w:trPr>
          <w:trHeight w:hRule="exact" w:val="7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66" w:after="0" w:line="245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Порядковый номер объекта при заданном порядке </w:t>
            </w: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счёта.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14.09.2022 15.09.2022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Словесное описание группы предметов, ряда чисел;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proofErr w:type="spellStart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F127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2F127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05544B" w:rsidRPr="002F1275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66" w:after="0" w:line="245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Сравнение чисел, сравнение групп предметов по количеству: больше, меньше, столько же.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19.09.2022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Цифры; знаки сравнения, равенства, арифметических действий;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образовательных ресурсов.</w:t>
            </w:r>
          </w:p>
        </w:tc>
      </w:tr>
      <w:tr w:rsidR="0005544B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Число и цифра 0 при измерении, вычислении.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21.09.2022 22.09.2022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Игровые упражнения по различению количества предметов (зрительно, на слух, установлением соответствия), числа и цифры, представлению чисел словесно и письменно;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5544B" w:rsidRPr="002F1275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Числа в пределах 20: чтение, запись, сравнение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26.09.2022 27.09.2022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образовательных ресурсов.</w:t>
            </w:r>
          </w:p>
        </w:tc>
      </w:tr>
      <w:tr w:rsidR="0005544B" w:rsidRPr="002F1275">
        <w:trPr>
          <w:trHeight w:hRule="exact" w:val="14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Однозначные и двузначные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28.09.2022 29.09.2022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и запись по образцу и самостоятельно групп чисел, геометрических фигур в заданном и самостоятельно установленном порядке;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</w:p>
        </w:tc>
      </w:tr>
      <w:tr w:rsidR="0005544B">
        <w:trPr>
          <w:trHeight w:hRule="exact" w:val="54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Увеличение (уменьшение) числа на несколько единиц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03.10.2022 05.10.2022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Устная работа: счёт единицами в разном порядке, чтение, упорядочение однозначных и двузначных чисел; счёт по 2, по 5;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5544B">
        <w:trPr>
          <w:trHeight w:hRule="exact" w:val="348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05544B"/>
        </w:tc>
      </w:tr>
      <w:tr w:rsidR="0005544B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Величины</w:t>
            </w:r>
          </w:p>
        </w:tc>
      </w:tr>
    </w:tbl>
    <w:p w:rsidR="0005544B" w:rsidRDefault="0005544B">
      <w:pPr>
        <w:autoSpaceDE w:val="0"/>
        <w:autoSpaceDN w:val="0"/>
        <w:spacing w:after="0" w:line="14" w:lineRule="exact"/>
      </w:pPr>
    </w:p>
    <w:p w:rsidR="0005544B" w:rsidRDefault="0005544B">
      <w:pPr>
        <w:sectPr w:rsidR="0005544B">
          <w:pgSz w:w="16840" w:h="11900"/>
          <w:pgMar w:top="282" w:right="640" w:bottom="39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5544B" w:rsidRDefault="0005544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758"/>
        <w:gridCol w:w="528"/>
        <w:gridCol w:w="1106"/>
        <w:gridCol w:w="1140"/>
        <w:gridCol w:w="864"/>
        <w:gridCol w:w="5248"/>
        <w:gridCol w:w="1080"/>
        <w:gridCol w:w="1382"/>
      </w:tblGrid>
      <w:tr w:rsidR="0005544B" w:rsidRPr="002F1275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и её измерение с помощью заданной мерки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06.10.2022 10.10.2022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приборами для измерения величин;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</w:p>
        </w:tc>
      </w:tr>
      <w:tr w:rsidR="0005544B" w:rsidRPr="002F1275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66" w:after="0" w:line="247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Сравнение без измерения: выше — ниже, шире —уже, длиннее — короче, старше — моложе,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тяжелее — легче.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11.10.2022 12.10.2022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Линейка как простейший инструмент измерения длины;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</w:p>
        </w:tc>
      </w:tr>
      <w:tr w:rsidR="0005544B" w:rsidRPr="002F1275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45" w:lineRule="auto"/>
              <w:ind w:right="720"/>
              <w:jc w:val="center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Единицы длины: сантиметр, дециметр; установление соотношения между ними.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13.10.2022 18.10.2022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Понимание назначения и необходимости использования величин в жизни;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</w:p>
        </w:tc>
      </w:tr>
      <w:tr w:rsidR="0005544B">
        <w:trPr>
          <w:trHeight w:hRule="exact" w:val="348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</w:t>
            </w:r>
          </w:p>
        </w:tc>
        <w:tc>
          <w:tcPr>
            <w:tcW w:w="10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05544B"/>
        </w:tc>
      </w:tr>
      <w:tr w:rsidR="0005544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3.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Арифметические действия</w:t>
            </w:r>
          </w:p>
        </w:tc>
      </w:tr>
      <w:tr w:rsidR="0005544B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в пределах 20.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19.10.2022 26.10.2022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 с числовым выражением: запись, чтение, приведение примера (с помощью учителя или по образцу), иллюстрирующего смысл арифметического действия;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5544B" w:rsidRPr="002F1275">
        <w:trPr>
          <w:trHeight w:hRule="exact" w:val="1454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37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Названия компонентов действий, результатов </w:t>
            </w: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действий сложения, вычитания. Знаки сложения и вычитания, названия компонентов действия.</w:t>
            </w:r>
          </w:p>
          <w:p w:rsidR="0005544B" w:rsidRPr="002F1275" w:rsidRDefault="00F61426">
            <w:pPr>
              <w:autoSpaceDE w:val="0"/>
              <w:autoSpaceDN w:val="0"/>
              <w:spacing w:before="18" w:after="0" w:line="245" w:lineRule="auto"/>
              <w:ind w:left="72" w:right="288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Таблица сложения. Переместительное свойство сложения.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27.10.2022 10.11.2022</w:t>
            </w:r>
          </w:p>
        </w:tc>
        <w:tc>
          <w:tcPr>
            <w:tcW w:w="524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разных способов подсчёта суммы и разности,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переместительного свойства при нахождении суммы;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</w:p>
        </w:tc>
      </w:tr>
      <w:tr w:rsidR="0005544B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Вычитание как действие, обратное сложению.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14.11.2022 21.11.2022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Обсуждение приёмов сложения, вычитания: нахождение значения суммы и разности на основе состава числа, с использованием числовой ленты, по частям и др.;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  <w:tr w:rsidR="0005544B" w:rsidRPr="002F1275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Неизвестное слагаемое.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22.11.2022 29.11.2022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проверка правильности вычисления с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раздаточного материала, линейки, модели действия, по образцу; обнаружение общего и различного в записи арифметических действий, одного и того же действия с разными числами;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образовательных ресурсов.</w:t>
            </w:r>
          </w:p>
        </w:tc>
      </w:tr>
      <w:tr w:rsidR="0005544B" w:rsidRPr="002F1275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одинаковых слагаемых. Счёт по 2, по  3, по 5.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30.11.2022 07.12.2022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разных способов подсчёта суммы и разности,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переместительного свойства при 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нахождении суммы;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</w:p>
        </w:tc>
      </w:tr>
      <w:tr w:rsidR="0005544B">
        <w:trPr>
          <w:trHeight w:hRule="exact" w:val="52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Прибавление и вычитание нуля.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08.12.2022 15.12.2022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разных способов подсчёта суммы и разности,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 переместительного 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свойства при нахождении суммы;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Учи.ру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РЭШ</w:t>
            </w:r>
          </w:p>
        </w:tc>
      </w:tr>
    </w:tbl>
    <w:p w:rsidR="0005544B" w:rsidRDefault="0005544B">
      <w:pPr>
        <w:autoSpaceDE w:val="0"/>
        <w:autoSpaceDN w:val="0"/>
        <w:spacing w:after="0" w:line="14" w:lineRule="exact"/>
      </w:pPr>
    </w:p>
    <w:p w:rsidR="0005544B" w:rsidRDefault="0005544B">
      <w:pPr>
        <w:sectPr w:rsidR="0005544B">
          <w:pgSz w:w="16840" w:h="11900"/>
          <w:pgMar w:top="284" w:right="640" w:bottom="50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5544B" w:rsidRDefault="0005544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758"/>
        <w:gridCol w:w="528"/>
        <w:gridCol w:w="1106"/>
        <w:gridCol w:w="1140"/>
        <w:gridCol w:w="864"/>
        <w:gridCol w:w="5248"/>
        <w:gridCol w:w="1080"/>
        <w:gridCol w:w="1382"/>
      </w:tblGrid>
      <w:tr w:rsidR="0005544B" w:rsidRPr="002F1275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Сложение и вычитание чисел без перехода и с переходом через десяток.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19.12.2022 26.12.2022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Моделирование. Иллюстрация с помощью предметной модели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переместительного свойства сложения, способа нахождения неизвестного слагаемого. Под руководством педагога выполнение счёта с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использованием заданной единицы счёта;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</w:p>
        </w:tc>
      </w:tr>
      <w:tr w:rsidR="0005544B" w:rsidRPr="002F1275">
        <w:trPr>
          <w:trHeight w:hRule="exact" w:val="13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Вычисление суммы, разности трёх 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27.12.2022 10.01.2023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проверка правильности вычисления с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использованием раздаточного материала, линейки, модели действия, по 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образцу; обнаружение общего и различного в записи арифметических действий, одного и того же действия с разными числами;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</w:p>
        </w:tc>
      </w:tr>
      <w:tr w:rsidR="0005544B">
        <w:trPr>
          <w:trHeight w:hRule="exact" w:val="348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40</w:t>
            </w:r>
          </w:p>
        </w:tc>
        <w:tc>
          <w:tcPr>
            <w:tcW w:w="10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05544B"/>
        </w:tc>
      </w:tr>
      <w:tr w:rsidR="0005544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4.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Текстовые задачи</w:t>
            </w:r>
          </w:p>
        </w:tc>
      </w:tr>
      <w:tr w:rsidR="0005544B" w:rsidRPr="002F1275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задача: структурные элементы, составление текстовой задачи по  образцу.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11.01.2023 16.01.2023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Коллективное обсуждение: анализ реальной ситуации, представленной с помощью рисунка, иллюстрации, текста, таблицы, схемы (описание ситуации, что 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известно, что не известно; условие задачи, вопрос задачи);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proofErr w:type="spellStart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F127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2F127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05544B" w:rsidRPr="002F1275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Зависимость между данными и искомой величиной в текстовой задаче.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17.01.2023 19.01.2023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50" w:lineRule="auto"/>
              <w:ind w:left="72" w:right="144"/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Обобщение представлений о текстовых задачах, решаемых с помощью действий сложения и вычитания («на сколько больше/меньше», «сколько всего», «</w:t>
            </w:r>
            <w:proofErr w:type="gramStart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сколь-ко</w:t>
            </w:r>
            <w:proofErr w:type="gramEnd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осталось»).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задачи, представленного в текстовой задаче;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</w:p>
        </w:tc>
      </w:tr>
      <w:tr w:rsidR="0005544B" w:rsidRPr="002F1275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Выбор и запись арифметического действия для получения ответа на вопрос.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23.01.2023 25.01.2023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Соотнесение текста задачи и её модели;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</w:p>
        </w:tc>
      </w:tr>
      <w:tr w:rsidR="0005544B" w:rsidRPr="002F1275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Текстовая сюжетная задача в одно действие: запись решения, ответа задачи.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26.01.2023 31.01.2023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Обобщение представлений о текстовых задачах, решаемых с помощью 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действий сложения и вычитания («на сколько больше/меньше», «сколько всего», «</w:t>
            </w:r>
            <w:proofErr w:type="gramStart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сколь-ко</w:t>
            </w:r>
            <w:proofErr w:type="gramEnd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осталось»).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текстовой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задачи, представленного в текстовой задаче;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</w:p>
        </w:tc>
      </w:tr>
      <w:tr w:rsidR="0005544B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Обнаружение недостающего элемента задачи, дополнение текста задачи числовыми данными (по  иллюстрации, смыслу задачи, её решению).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01.02.2023 07.02.2023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Моделирование: описание словами и с помощью предметной модели 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сюжетной ситуации и </w:t>
            </w:r>
            <w:proofErr w:type="spellStart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математическогоотношения</w:t>
            </w:r>
            <w:proofErr w:type="spellEnd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Иллюстрация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практической ситуации с использованием счётного материала. Решение текстовой задачи с помощью раздаточного материала. Объяснение выбора арифметического действия для решения, иллюстрация хода решени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я, выполнения действия на модели;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05544B">
        <w:trPr>
          <w:trHeight w:hRule="exact" w:val="348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0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05544B"/>
        </w:tc>
      </w:tr>
      <w:tr w:rsidR="0005544B" w:rsidRPr="002F1275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5.</w:t>
            </w: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Пространственные отношения и  геометрические фигуры</w:t>
            </w:r>
          </w:p>
        </w:tc>
      </w:tr>
    </w:tbl>
    <w:p w:rsidR="0005544B" w:rsidRPr="002F1275" w:rsidRDefault="0005544B">
      <w:pPr>
        <w:autoSpaceDE w:val="0"/>
        <w:autoSpaceDN w:val="0"/>
        <w:spacing w:after="0" w:line="14" w:lineRule="exact"/>
        <w:rPr>
          <w:lang w:val="ru-RU"/>
        </w:rPr>
      </w:pPr>
    </w:p>
    <w:p w:rsidR="0005544B" w:rsidRPr="002F1275" w:rsidRDefault="0005544B">
      <w:pPr>
        <w:rPr>
          <w:lang w:val="ru-RU"/>
        </w:rPr>
        <w:sectPr w:rsidR="0005544B" w:rsidRPr="002F1275">
          <w:pgSz w:w="16840" w:h="11900"/>
          <w:pgMar w:top="284" w:right="640" w:bottom="6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5544B" w:rsidRPr="002F1275" w:rsidRDefault="0005544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758"/>
        <w:gridCol w:w="528"/>
        <w:gridCol w:w="1106"/>
        <w:gridCol w:w="1140"/>
        <w:gridCol w:w="864"/>
        <w:gridCol w:w="5248"/>
        <w:gridCol w:w="1080"/>
        <w:gridCol w:w="1382"/>
      </w:tblGrid>
      <w:tr w:rsidR="0005544B" w:rsidRPr="002F1275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Расположение предметов и  объектов на плоскости, в  пространстве: слева/справа, сверху/снизу, между; установление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пространственных отношений.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08.02.2023 21.02.2023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Распознавание и называние известных геометрических фигур, обнаружение в окружающем ми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 их моделей;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</w:p>
        </w:tc>
      </w:tr>
      <w:tr w:rsidR="0005544B" w:rsidRPr="002F1275">
        <w:trPr>
          <w:trHeight w:hRule="exact" w:val="92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Распознавание объекта и его отражения.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22.02.2023 27.02.2023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Игровые упражнения: «Угадай фигуру по описанию», «Расположи фигуры в заданном порядке», 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«Найди модели фигур в классе» и т. п.;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образовательных ресурсов.</w:t>
            </w:r>
          </w:p>
        </w:tc>
      </w:tr>
      <w:tr w:rsidR="0005544B" w:rsidRPr="002F1275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Геометрические фигуры: распознавание круга, треугольника, прямоугольника, отрезка.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28.02.2023 06.03.2023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 изображения (узора, геометрической фигуры), называние элементов узора, геометрической фигуры;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proofErr w:type="spellStart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F127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2F127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05544B" w:rsidRPr="002F1275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Построение отрезка, квадрата, треугольника с </w:t>
            </w: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помощью линейки; измерение длины отрезка в сантиметрах.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07.03.2023 14.03.2023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результата и поставленного вопроса;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</w:p>
        </w:tc>
      </w:tr>
      <w:tr w:rsidR="0005544B" w:rsidRPr="002F1275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Длина стороны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15.03.2023 16.03.2023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Учебный диалог: обсуждение свойств геометрических фигур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(прямоугольника и др.); сравнение геометрических фигур (по форме, размеру); сравнение отрезков по длине;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</w:p>
        </w:tc>
      </w:tr>
      <w:tr w:rsidR="0005544B" w:rsidRPr="002F1275">
        <w:trPr>
          <w:trHeight w:hRule="exact" w:val="73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Изображение прямоугольника, квадрата, треугольника.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20.03.2023 04.04.2023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Практические работы: измерение длины отрезка, ломаной, длины стороны квадрата, сторон прямоугольника. Комментирование хода и результата работы; установление соответствия 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результата и поставленного вопроса;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proofErr w:type="spellStart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F127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2F127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05544B">
        <w:trPr>
          <w:trHeight w:hRule="exact" w:val="348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</w:t>
            </w:r>
          </w:p>
        </w:tc>
        <w:tc>
          <w:tcPr>
            <w:tcW w:w="10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05544B"/>
        </w:tc>
      </w:tr>
      <w:tr w:rsidR="0005544B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6.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Математическая информация</w:t>
            </w:r>
          </w:p>
        </w:tc>
      </w:tr>
      <w:tr w:rsidR="0005544B" w:rsidRPr="002F1275">
        <w:trPr>
          <w:trHeight w:hRule="exact" w:val="130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Сбор данных об объекте </w:t>
            </w:r>
            <w:proofErr w:type="gramStart"/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  образцу</w:t>
            </w:r>
            <w:proofErr w:type="gramEnd"/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</w:t>
            </w:r>
          </w:p>
          <w:p w:rsidR="0005544B" w:rsidRPr="002F1275" w:rsidRDefault="00F61426">
            <w:pPr>
              <w:autoSpaceDE w:val="0"/>
              <w:autoSpaceDN w:val="0"/>
              <w:spacing w:before="20" w:after="0" w:line="247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Характеристики объекта, группы объектов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(количество, форма, размер); выбор предметов по образцу (по  заданным признакам).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05.04.2023 10.04.2023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Коллективное наблюдение: распознавание в окружающем мире ситуаций, которые целесообразно сформулировать на языке математики и решить математически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ми средствами;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</w:p>
        </w:tc>
      </w:tr>
      <w:tr w:rsidR="0005544B">
        <w:trPr>
          <w:trHeight w:hRule="exact" w:val="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Группировка объектов по  заданному признаку.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11.04.2023 17.04.2023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5" w:lineRule="auto"/>
              <w:ind w:left="72" w:right="720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Наблюдение за числами в окружающем мире, описание словами наблюдаемых фактов, 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закономерностей;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05544B" w:rsidRPr="002F1275">
        <w:trPr>
          <w:trHeight w:hRule="exact" w:val="12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Закономерность в ряду заданных объектов: её обнаружение, продолжение ряда.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18.04.2023 24.04.2023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с наглядностью — рисунками, содержащими математическую 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информацию. Формулирование вопросов и ответов по рисунку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(иллюстрации, модели). Упорядочение математических объектов с опорой на рисунок, сюжетную ситуацию и пр.;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</w:p>
        </w:tc>
      </w:tr>
    </w:tbl>
    <w:p w:rsidR="0005544B" w:rsidRPr="002F1275" w:rsidRDefault="0005544B">
      <w:pPr>
        <w:autoSpaceDE w:val="0"/>
        <w:autoSpaceDN w:val="0"/>
        <w:spacing w:after="0" w:line="14" w:lineRule="exact"/>
        <w:rPr>
          <w:lang w:val="ru-RU"/>
        </w:rPr>
      </w:pPr>
    </w:p>
    <w:p w:rsidR="0005544B" w:rsidRPr="002F1275" w:rsidRDefault="0005544B">
      <w:pPr>
        <w:rPr>
          <w:lang w:val="ru-RU"/>
        </w:rPr>
        <w:sectPr w:rsidR="0005544B" w:rsidRPr="002F1275">
          <w:pgSz w:w="16840" w:h="11900"/>
          <w:pgMar w:top="284" w:right="640" w:bottom="57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5544B" w:rsidRPr="002F1275" w:rsidRDefault="0005544B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3758"/>
        <w:gridCol w:w="528"/>
        <w:gridCol w:w="1106"/>
        <w:gridCol w:w="1140"/>
        <w:gridCol w:w="864"/>
        <w:gridCol w:w="5248"/>
        <w:gridCol w:w="1080"/>
        <w:gridCol w:w="1382"/>
      </w:tblGrid>
      <w:tr w:rsidR="0005544B" w:rsidRPr="002F1275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Верные (истинные) и  неверные (ложные) предложения, составленные относительно заданного набора математических объектов.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25.04.2023 27.04.2023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характеризующих положение одного предмета относительно другого.</w:t>
            </w:r>
          </w:p>
          <w:p w:rsidR="0005544B" w:rsidRPr="002F1275" w:rsidRDefault="00F61426">
            <w:pPr>
              <w:autoSpaceDE w:val="0"/>
              <w:autoSpaceDN w:val="0"/>
              <w:spacing w:before="20" w:after="0" w:line="245" w:lineRule="auto"/>
              <w:ind w:left="72" w:right="1008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отношения («больше», «меньше», «равно»), переместительное свойство сложения;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Единая коллекция цифровых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образовательных ресурсов.</w:t>
            </w:r>
          </w:p>
        </w:tc>
      </w:tr>
      <w:tr w:rsidR="0005544B" w:rsidRPr="002F1275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таблицы (содержащей не более четырёх данных); извлечение данного из  строки, столбца; внесение одного-двух данных в таблицу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04.05.2023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характеризующих 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положение одного предмета относительно другого.</w:t>
            </w:r>
          </w:p>
          <w:p w:rsidR="0005544B" w:rsidRPr="002F1275" w:rsidRDefault="00F61426">
            <w:pPr>
              <w:autoSpaceDE w:val="0"/>
              <w:autoSpaceDN w:val="0"/>
              <w:spacing w:before="20" w:after="0" w:line="245" w:lineRule="auto"/>
              <w:ind w:left="72" w:right="1008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отношения («больше», «меньше», «равно»), переместительное свойство сложения;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proofErr w:type="spellStart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Учи.ру</w:t>
            </w:r>
            <w:proofErr w:type="spellEnd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2F127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school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</w:t>
            </w:r>
            <w:r w:rsidRPr="002F1275">
              <w:rPr>
                <w:lang w:val="ru-RU"/>
              </w:rP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collection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</w:p>
        </w:tc>
      </w:tr>
      <w:tr w:rsidR="0005544B" w:rsidRPr="002F1275">
        <w:trPr>
          <w:trHeight w:hRule="exact" w:val="131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Чтение рисунка, схемы 1—2 числовыми данными (значениями</w:t>
            </w: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данных величин).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10.05.2023 16.05.2023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 в парах/группах: поиск общих свойств групп предметов (цвет, форма, величина, количество, назначение и др.). Таблица как способ представления информации, полученной из повседневной жизни (расписания, </w:t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чеки, меню и т.д.);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Электронное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приложение к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учебнику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"Математика" 1 класс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--</w:t>
            </w:r>
          </w:p>
        </w:tc>
      </w:tr>
      <w:tr w:rsidR="0005544B">
        <w:trPr>
          <w:trHeight w:hRule="exact" w:val="9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Выполнение 1—3-шаговых инструкций,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связанных с вычислениями, измерением длины, построением геометрических фигур.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17.05.2023 24.05.2023</w:t>
            </w:r>
          </w:p>
        </w:tc>
        <w:tc>
          <w:tcPr>
            <w:tcW w:w="5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Дифференцированное задание: составление предложений,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характеризующих положение одного предмета относительно другого.</w:t>
            </w:r>
          </w:p>
          <w:p w:rsidR="0005544B" w:rsidRPr="002F1275" w:rsidRDefault="00F61426">
            <w:pPr>
              <w:autoSpaceDE w:val="0"/>
              <w:autoSpaceDN w:val="0"/>
              <w:spacing w:before="20" w:after="0" w:line="245" w:lineRule="auto"/>
              <w:ind w:left="72" w:right="1008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Моделирование отношения («больше», «меньше», «равно»), переместительное свойство сложения;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Учи.ру</w:t>
            </w:r>
          </w:p>
        </w:tc>
      </w:tr>
      <w:tr w:rsidR="0005544B">
        <w:trPr>
          <w:trHeight w:hRule="exact" w:val="348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0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05544B"/>
        </w:tc>
      </w:tr>
      <w:tr w:rsidR="0005544B">
        <w:trPr>
          <w:trHeight w:hRule="exact" w:val="348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</w:t>
            </w:r>
          </w:p>
        </w:tc>
        <w:tc>
          <w:tcPr>
            <w:tcW w:w="108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05544B"/>
        </w:tc>
      </w:tr>
      <w:tr w:rsidR="0005544B">
        <w:trPr>
          <w:trHeight w:hRule="exact" w:val="328"/>
        </w:trPr>
        <w:tc>
          <w:tcPr>
            <w:tcW w:w="41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132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8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05544B"/>
        </w:tc>
      </w:tr>
    </w:tbl>
    <w:p w:rsidR="0005544B" w:rsidRDefault="0005544B">
      <w:pPr>
        <w:autoSpaceDE w:val="0"/>
        <w:autoSpaceDN w:val="0"/>
        <w:spacing w:after="0" w:line="14" w:lineRule="exact"/>
      </w:pPr>
    </w:p>
    <w:p w:rsidR="0005544B" w:rsidRDefault="0005544B">
      <w:pPr>
        <w:sectPr w:rsidR="0005544B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5544B" w:rsidRDefault="0005544B">
      <w:pPr>
        <w:autoSpaceDE w:val="0"/>
        <w:autoSpaceDN w:val="0"/>
        <w:spacing w:after="78" w:line="220" w:lineRule="exact"/>
      </w:pPr>
    </w:p>
    <w:p w:rsidR="0005544B" w:rsidRDefault="00F6142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05544B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05544B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44B" w:rsidRDefault="0005544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44B" w:rsidRDefault="0005544B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44B" w:rsidRDefault="0005544B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544B" w:rsidRDefault="0005544B"/>
        </w:tc>
      </w:tr>
      <w:tr w:rsidR="000554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Учебник математики. Роль математики в жизни людей и общества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Счет предметов.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Вверху. Внизу. Слева. Справа.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Раньше. Позже. Сначала. Потом.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Столько же. Больше. Меньше.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 сколько больше? На сколько меньше?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 сколько больше? На </w:t>
            </w: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сколько меньше?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обобщение изученного по теме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Много. Один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и цифра 2.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19.09.2022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5544B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и цифра 3.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Знаки «+» «-» «=»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и цифра 4.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Длиннее, короче.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и цифра 5.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 от 1 до 5. Состав числа 5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28.09.2022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05544B" w:rsidRDefault="0005544B">
      <w:pPr>
        <w:autoSpaceDE w:val="0"/>
        <w:autoSpaceDN w:val="0"/>
        <w:spacing w:after="0" w:line="14" w:lineRule="exact"/>
      </w:pPr>
    </w:p>
    <w:p w:rsidR="0005544B" w:rsidRDefault="0005544B">
      <w:pPr>
        <w:sectPr w:rsidR="0005544B">
          <w:pgSz w:w="11900" w:h="16840"/>
          <w:pgMar w:top="298" w:right="650" w:bottom="3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544B" w:rsidRDefault="0005544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Точка. Кривая линия.</w:t>
            </w:r>
          </w:p>
          <w:p w:rsidR="0005544B" w:rsidRDefault="00F61426">
            <w:pPr>
              <w:autoSpaceDE w:val="0"/>
              <w:autoSpaceDN w:val="0"/>
              <w:spacing w:before="70" w:after="0" w:line="230" w:lineRule="auto"/>
              <w:jc w:val="center"/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Прямая линия.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Отрезок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 Луч.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Ломаная линия.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Знаки «&gt;». «&lt;», «=».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Равенство. Неравенство.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Многоугольник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6 и 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Числа 6 и 7. Письмо цифры 7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8 и 9. Письмо цифры 8.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Числа 8 и 9. Письмо цифры 9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10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обобщение изученного по теме «Числа от 1 до 10»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Наши проекты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Сантиметр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Увеличить на…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26.10.2022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5544B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Число 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5544B" w:rsidRDefault="0005544B">
      <w:pPr>
        <w:autoSpaceDE w:val="0"/>
        <w:autoSpaceDN w:val="0"/>
        <w:spacing w:after="0" w:line="14" w:lineRule="exact"/>
      </w:pPr>
    </w:p>
    <w:p w:rsidR="0005544B" w:rsidRDefault="0005544B">
      <w:pPr>
        <w:sectPr w:rsidR="0005544B">
          <w:pgSz w:w="11900" w:h="16840"/>
          <w:pgMar w:top="284" w:right="650" w:bottom="5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544B" w:rsidRDefault="0005544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с числом 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544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Что узнали. Чему научились.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544B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Защита проектов.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вида– 1, + 1.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вида– 1, + 1.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вида +2, -2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Слагаемые. Сумма.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Задача.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Составление задач на сложение и вычитание.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Таблицы сложения и вычитания по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Присчитывание и отсчитывание по 2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24.11.2022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5544B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100" w:after="0" w:line="262" w:lineRule="auto"/>
              <w:ind w:right="720"/>
              <w:jc w:val="center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увеличение (уменьшение) числа 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5544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544B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Сложение 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 вида± 3.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5544B" w:rsidRDefault="0005544B">
      <w:pPr>
        <w:autoSpaceDE w:val="0"/>
        <w:autoSpaceDN w:val="0"/>
        <w:spacing w:after="0" w:line="14" w:lineRule="exact"/>
      </w:pPr>
    </w:p>
    <w:p w:rsidR="0005544B" w:rsidRDefault="0005544B">
      <w:pPr>
        <w:sectPr w:rsidR="0005544B">
          <w:pgSz w:w="11900" w:h="16840"/>
          <w:pgMar w:top="284" w:right="650" w:bottom="4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544B" w:rsidRDefault="0005544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Прибавление и вычитание числа 3.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изученного. Сравнение длин отрезков.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Таблицы сложения и вычитания с числом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Присчитывание и отсчитывание по 3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Странички для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Что узнали. Чему научились.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Что узнали. Чему научились.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 материала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 работа.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5544B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чисел первого десятка.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увеличение числа на несколько единиц.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Задачи на уменьшение числа на несколько единиц.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10.01.2023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5544B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вида± 4.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5544B" w:rsidRDefault="0005544B">
      <w:pPr>
        <w:autoSpaceDE w:val="0"/>
        <w:autoSpaceDN w:val="0"/>
        <w:spacing w:after="0" w:line="14" w:lineRule="exact"/>
      </w:pPr>
    </w:p>
    <w:p w:rsidR="0005544B" w:rsidRDefault="0005544B">
      <w:pPr>
        <w:sectPr w:rsidR="0005544B">
          <w:pgSz w:w="11900" w:h="16840"/>
          <w:pgMar w:top="284" w:right="650" w:bottom="67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544B" w:rsidRDefault="0005544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На сколько больше?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Таблицы сложения и вычитания с числом 4.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задач.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Перестановка слагаемых.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Применение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переместительного свойства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Таблицы для случаев вида + 5, 6, 7, 8, 9.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 чисел в пределах 10. Закрепление.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71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05544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Состав чисел в пределах 10. </w:t>
            </w: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Закрепление.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изученного. Решение задач.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5544B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Что узнали. Чему научились.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78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05544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изученного. Проверка знаний.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Связь между суммой и слагаемыми.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Связь между суммой и слагаемыми.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5544B" w:rsidRDefault="0005544B">
      <w:pPr>
        <w:autoSpaceDE w:val="0"/>
        <w:autoSpaceDN w:val="0"/>
        <w:spacing w:after="0" w:line="14" w:lineRule="exact"/>
      </w:pPr>
    </w:p>
    <w:p w:rsidR="0005544B" w:rsidRDefault="0005544B">
      <w:pPr>
        <w:sectPr w:rsidR="0005544B">
          <w:pgSz w:w="11900" w:h="16840"/>
          <w:pgMar w:top="284" w:right="650" w:bottom="3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544B" w:rsidRDefault="0005544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Уменьшаемое. Вычитаемое. Разность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 вида 6 - , 7 –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приемов вычислений вида 6 - ,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 вида 8– и 9- 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Закрепление приема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вычислений вида 8– и 9- .</w:t>
            </w:r>
          </w:p>
          <w:p w:rsidR="0005544B" w:rsidRDefault="00F61426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 вида 10- 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Закрепление изученного. Решение задач.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Килограмм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Литр.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Проверочная работа.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5544B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1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Названия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последовательность чисел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Образование чисел второго десятка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Запись и чтение чисел второго десятка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15.03.2023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Дециметр.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вида 10+7, 10-7, 17-10.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 и вычитание вида 10+7, 10-7, 17-10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5544B" w:rsidRDefault="0005544B">
      <w:pPr>
        <w:autoSpaceDE w:val="0"/>
        <w:autoSpaceDN w:val="0"/>
        <w:spacing w:after="0" w:line="14" w:lineRule="exact"/>
      </w:pPr>
    </w:p>
    <w:p w:rsidR="0005544B" w:rsidRDefault="0005544B">
      <w:pPr>
        <w:sectPr w:rsidR="0005544B">
          <w:pgSz w:w="11900" w:h="16840"/>
          <w:pgMar w:top="284" w:right="650" w:bottom="4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544B" w:rsidRDefault="0005544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Странички для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Что узнали. Чему научились.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104. Проверочная 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5544B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105. Закрепление изученного. </w:t>
            </w:r>
            <w:r w:rsidRPr="002F1275">
              <w:rPr>
                <w:lang w:val="ru-RU"/>
              </w:rPr>
              <w:tab/>
            </w: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над ошибками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Повторение. Подготовка к </w:t>
            </w:r>
            <w:r w:rsidRPr="002F1275">
              <w:rPr>
                <w:lang w:val="ru-RU"/>
              </w:rPr>
              <w:tab/>
            </w: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решению задач в два </w:t>
            </w:r>
            <w:proofErr w:type="spellStart"/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дейстия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Повторение. Подготовка к решению задач в два </w:t>
            </w:r>
            <w:r w:rsidRPr="002F1275">
              <w:rPr>
                <w:lang w:val="ru-RU"/>
              </w:rPr>
              <w:br/>
            </w: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108.  Составная задача.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109. Составная задача.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110.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110. Общий прием сложения </w:t>
            </w:r>
            <w:r w:rsidRPr="002F1275">
              <w:rPr>
                <w:lang w:val="ru-RU"/>
              </w:rPr>
              <w:tab/>
            </w: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однозначных чисел.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111. Сложение однозначных чисел с переходом через десяток.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112. Сложение однозначных чисел с переходом через десяток.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74" w:lineRule="auto"/>
              <w:ind w:left="576" w:right="432" w:hanging="576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113. Сложение однозначных чисел с переходом через десяток.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114. Сложение однозначных </w:t>
            </w: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чисел с переходом через десяток.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115.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115. Сложение однозначных чисел с переходом через десяток.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116. Сложение однозначных чисел с переходом через десяток.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24.04.2023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right="576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05544B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 Таблица сложения.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05544B" w:rsidRDefault="0005544B">
      <w:pPr>
        <w:autoSpaceDE w:val="0"/>
        <w:autoSpaceDN w:val="0"/>
        <w:spacing w:after="0" w:line="14" w:lineRule="exact"/>
      </w:pPr>
    </w:p>
    <w:p w:rsidR="0005544B" w:rsidRDefault="0005544B">
      <w:pPr>
        <w:sectPr w:rsidR="0005544B">
          <w:pgSz w:w="11900" w:h="16840"/>
          <w:pgMar w:top="284" w:right="650" w:bottom="3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544B" w:rsidRDefault="0005544B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144"/>
        <w:gridCol w:w="734"/>
        <w:gridCol w:w="1620"/>
        <w:gridCol w:w="1668"/>
        <w:gridCol w:w="1236"/>
        <w:gridCol w:w="1574"/>
      </w:tblGrid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118. Таблица сложения.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Общие приемы вычитания с </w:t>
            </w:r>
            <w:r w:rsidRPr="002F1275">
              <w:rPr>
                <w:lang w:val="ru-RU"/>
              </w:rPr>
              <w:tab/>
            </w: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переходом через десяток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120. Вычитание вида 11 – 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121. Вычитание вида 12 – 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122.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122. Вычитание вида 13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– 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123. Вычитание вида 14 – 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124. Вычитание вида 15 – 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125. Итоговая контрольная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126. Работа над ошибками.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 Вычитание вида 16 – 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128.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 вида 17 – , 18–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129. Закрепление изученного.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5544B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130. Странички для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любознательных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131.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узнали. Чему научились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05544B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132.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Наши проекты.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05544B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Pr="002F1275" w:rsidRDefault="00F6142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F127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5544B" w:rsidRDefault="00F6142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</w:tr>
    </w:tbl>
    <w:p w:rsidR="0005544B" w:rsidRDefault="0005544B">
      <w:pPr>
        <w:autoSpaceDE w:val="0"/>
        <w:autoSpaceDN w:val="0"/>
        <w:spacing w:after="0" w:line="14" w:lineRule="exact"/>
      </w:pPr>
    </w:p>
    <w:p w:rsidR="0005544B" w:rsidRDefault="0005544B">
      <w:pPr>
        <w:sectPr w:rsidR="0005544B">
          <w:pgSz w:w="11900" w:h="16840"/>
          <w:pgMar w:top="284" w:right="650" w:bottom="8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5544B" w:rsidRDefault="0005544B">
      <w:pPr>
        <w:autoSpaceDE w:val="0"/>
        <w:autoSpaceDN w:val="0"/>
        <w:spacing w:after="78" w:line="220" w:lineRule="exact"/>
      </w:pPr>
    </w:p>
    <w:p w:rsidR="0005544B" w:rsidRDefault="00F6142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05544B" w:rsidRDefault="00F6142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ОБЯЗАТЕЛЬНЫЕ </w:t>
      </w:r>
      <w:r>
        <w:rPr>
          <w:rFonts w:ascii="Times New Roman" w:eastAsia="Times New Roman" w:hAnsi="Times New Roman"/>
          <w:b/>
          <w:color w:val="000000"/>
          <w:sz w:val="24"/>
        </w:rPr>
        <w:t>УЧЕБНЫЕ МАТЕРИАЛЫ ДЛЯ УЧЕНИКА</w:t>
      </w:r>
    </w:p>
    <w:p w:rsidR="0005544B" w:rsidRPr="002F1275" w:rsidRDefault="00F61426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Математика (в 2 частях), 1 класс /Моро М.И., Волкова С.И., Степанова С.В., Акционерное </w:t>
      </w:r>
      <w:proofErr w:type="spellStart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общество«Издательство</w:t>
      </w:r>
      <w:proofErr w:type="spellEnd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 «Просвещение»; 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05544B" w:rsidRPr="002F1275" w:rsidRDefault="00F61426">
      <w:pPr>
        <w:autoSpaceDE w:val="0"/>
        <w:autoSpaceDN w:val="0"/>
        <w:spacing w:before="262" w:after="0" w:line="230" w:lineRule="auto"/>
        <w:rPr>
          <w:lang w:val="ru-RU"/>
        </w:rPr>
      </w:pPr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05544B" w:rsidRPr="002F1275" w:rsidRDefault="00F61426">
      <w:pPr>
        <w:autoSpaceDE w:val="0"/>
        <w:autoSpaceDN w:val="0"/>
        <w:spacing w:before="166" w:after="0" w:line="262" w:lineRule="auto"/>
        <w:ind w:right="2160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Поурочные разработки 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Библиотека материалов 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для начальной школы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nachalka</w:t>
      </w:r>
      <w:proofErr w:type="spellEnd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biblioteka</w:t>
      </w:r>
      <w:proofErr w:type="spellEnd"/>
    </w:p>
    <w:p w:rsidR="0005544B" w:rsidRPr="002F1275" w:rsidRDefault="00F61426">
      <w:pPr>
        <w:autoSpaceDE w:val="0"/>
        <w:autoSpaceDN w:val="0"/>
        <w:spacing w:before="264" w:after="0" w:line="230" w:lineRule="auto"/>
        <w:rPr>
          <w:lang w:val="ru-RU"/>
        </w:rPr>
      </w:pPr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05544B" w:rsidRPr="002F1275" w:rsidRDefault="00F61426">
      <w:pPr>
        <w:autoSpaceDE w:val="0"/>
        <w:autoSpaceDN w:val="0"/>
        <w:spacing w:before="168" w:after="0" w:line="283" w:lineRule="auto"/>
        <w:ind w:right="4320"/>
        <w:rPr>
          <w:lang w:val="ru-RU"/>
        </w:rPr>
      </w:pPr>
      <w:proofErr w:type="spellStart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Учи.ру</w:t>
      </w:r>
      <w:proofErr w:type="spellEnd"/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РЭШ 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Электронное приложение к учебнику "Математика" 1 класс Единая коллекция 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цифровых 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образовательных </w:t>
      </w:r>
      <w:r w:rsidRPr="002F1275">
        <w:rPr>
          <w:lang w:val="ru-RU"/>
        </w:rPr>
        <w:br/>
      </w: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ресурсов.</w:t>
      </w:r>
    </w:p>
    <w:p w:rsidR="002F1275" w:rsidRDefault="002F1275">
      <w:pPr>
        <w:rPr>
          <w:lang w:val="ru-RU"/>
        </w:rPr>
      </w:pPr>
    </w:p>
    <w:p w:rsidR="002F1275" w:rsidRPr="002F1275" w:rsidRDefault="002F1275" w:rsidP="002F1275">
      <w:pPr>
        <w:autoSpaceDE w:val="0"/>
        <w:autoSpaceDN w:val="0"/>
        <w:spacing w:after="0" w:line="230" w:lineRule="auto"/>
        <w:rPr>
          <w:lang w:val="ru-RU"/>
        </w:rPr>
      </w:pPr>
      <w:r>
        <w:rPr>
          <w:lang w:val="ru-RU"/>
        </w:rPr>
        <w:tab/>
      </w:r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2F1275" w:rsidRPr="002F1275" w:rsidRDefault="002F1275" w:rsidP="002F1275">
      <w:pPr>
        <w:autoSpaceDE w:val="0"/>
        <w:autoSpaceDN w:val="0"/>
        <w:spacing w:before="346" w:after="0" w:line="230" w:lineRule="auto"/>
        <w:rPr>
          <w:lang w:val="ru-RU"/>
        </w:rPr>
      </w:pPr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2F1275" w:rsidRPr="002F1275" w:rsidRDefault="002F1275" w:rsidP="002F1275">
      <w:pPr>
        <w:autoSpaceDE w:val="0"/>
        <w:autoSpaceDN w:val="0"/>
        <w:spacing w:before="166" w:after="0" w:line="230" w:lineRule="auto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Таблицы по математике. Мультимедийный компьютер</w:t>
      </w:r>
    </w:p>
    <w:p w:rsidR="002F1275" w:rsidRPr="002F1275" w:rsidRDefault="002F1275" w:rsidP="002F1275">
      <w:pPr>
        <w:autoSpaceDE w:val="0"/>
        <w:autoSpaceDN w:val="0"/>
        <w:spacing w:before="262" w:after="0" w:line="230" w:lineRule="auto"/>
        <w:rPr>
          <w:lang w:val="ru-RU"/>
        </w:rPr>
      </w:pPr>
      <w:r w:rsidRPr="002F1275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 И ПРАКТИЧЕСКИХ РАБОТ</w:t>
      </w:r>
    </w:p>
    <w:p w:rsidR="002F1275" w:rsidRPr="002F1275" w:rsidRDefault="002F1275" w:rsidP="002F1275">
      <w:pPr>
        <w:autoSpaceDE w:val="0"/>
        <w:autoSpaceDN w:val="0"/>
        <w:spacing w:before="166" w:after="0" w:line="230" w:lineRule="auto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1. Классная магнитная доска.</w:t>
      </w:r>
    </w:p>
    <w:p w:rsidR="002F1275" w:rsidRPr="002F1275" w:rsidRDefault="002F1275" w:rsidP="002F1275">
      <w:pPr>
        <w:autoSpaceDE w:val="0"/>
        <w:autoSpaceDN w:val="0"/>
        <w:spacing w:before="70" w:after="0" w:line="230" w:lineRule="auto"/>
        <w:rPr>
          <w:lang w:val="ru-RU"/>
        </w:rPr>
      </w:pPr>
      <w:r w:rsidRPr="002F1275">
        <w:rPr>
          <w:rFonts w:ascii="Times New Roman" w:eastAsia="Times New Roman" w:hAnsi="Times New Roman"/>
          <w:color w:val="000000"/>
          <w:sz w:val="24"/>
          <w:lang w:val="ru-RU"/>
        </w:rPr>
        <w:t>2. Настенная доска с приспособлением для крепления картинок.</w:t>
      </w:r>
    </w:p>
    <w:p w:rsidR="002F1275" w:rsidRDefault="002F1275" w:rsidP="002F1275">
      <w:pPr>
        <w:autoSpaceDE w:val="0"/>
        <w:autoSpaceDN w:val="0"/>
        <w:spacing w:before="70" w:after="0" w:line="262" w:lineRule="auto"/>
        <w:ind w:right="9216"/>
      </w:pPr>
      <w:r>
        <w:rPr>
          <w:rFonts w:ascii="Times New Roman" w:eastAsia="Times New Roman" w:hAnsi="Times New Roman"/>
          <w:color w:val="000000"/>
          <w:sz w:val="24"/>
        </w:rPr>
        <w:t xml:space="preserve">3.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Колонки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 xml:space="preserve"> 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4.Компьютер</w:t>
      </w:r>
    </w:p>
    <w:p w:rsidR="002F1275" w:rsidRDefault="002F1275" w:rsidP="002F1275">
      <w:pPr>
        <w:tabs>
          <w:tab w:val="left" w:pos="1635"/>
        </w:tabs>
        <w:rPr>
          <w:lang w:val="ru-RU"/>
        </w:rPr>
      </w:pPr>
      <w:bookmarkStart w:id="0" w:name="_GoBack"/>
      <w:bookmarkEnd w:id="0"/>
    </w:p>
    <w:p w:rsidR="0005544B" w:rsidRPr="002F1275" w:rsidRDefault="002F1275" w:rsidP="002F1275">
      <w:pPr>
        <w:tabs>
          <w:tab w:val="left" w:pos="1635"/>
        </w:tabs>
        <w:rPr>
          <w:lang w:val="ru-RU"/>
        </w:rPr>
        <w:sectPr w:rsidR="0005544B" w:rsidRPr="002F127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>
        <w:rPr>
          <w:lang w:val="ru-RU"/>
        </w:rPr>
        <w:tab/>
      </w:r>
    </w:p>
    <w:p w:rsidR="0005544B" w:rsidRPr="002F1275" w:rsidRDefault="0005544B">
      <w:pPr>
        <w:autoSpaceDE w:val="0"/>
        <w:autoSpaceDN w:val="0"/>
        <w:spacing w:after="78" w:line="220" w:lineRule="exact"/>
        <w:rPr>
          <w:lang w:val="ru-RU"/>
        </w:rPr>
      </w:pPr>
    </w:p>
    <w:p w:rsidR="0005544B" w:rsidRDefault="0005544B">
      <w:pPr>
        <w:sectPr w:rsidR="0005544B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F61426" w:rsidRDefault="00F61426"/>
    <w:sectPr w:rsidR="00F6142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730"/>
    <w:rsid w:val="00034616"/>
    <w:rsid w:val="0005544B"/>
    <w:rsid w:val="0006063C"/>
    <w:rsid w:val="0015074B"/>
    <w:rsid w:val="0029639D"/>
    <w:rsid w:val="002F1275"/>
    <w:rsid w:val="00326F90"/>
    <w:rsid w:val="00AA1D8D"/>
    <w:rsid w:val="00B47730"/>
    <w:rsid w:val="00CB0664"/>
    <w:rsid w:val="00F6142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9AA770"/>
  <w14:defaultImageDpi w14:val="300"/>
  <w15:docId w15:val="{374DF793-DA83-4C97-829D-96977CE3E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F38388F-C22B-4787-8838-6334CB2E5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5953</Words>
  <Characters>33937</Characters>
  <Application>Microsoft Office Word</Application>
  <DocSecurity>0</DocSecurity>
  <Lines>282</Lines>
  <Paragraphs>79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39811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шахрузат</cp:lastModifiedBy>
  <cp:revision>2</cp:revision>
  <dcterms:created xsi:type="dcterms:W3CDTF">2022-08-24T08:17:00Z</dcterms:created>
  <dcterms:modified xsi:type="dcterms:W3CDTF">2022-08-24T08:17:00Z</dcterms:modified>
  <cp:category/>
</cp:coreProperties>
</file>